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BCE" w:rsidRDefault="009670A2" w:rsidP="000200DD">
      <w:pPr>
        <w:rPr>
          <w:lang w:val="en-US"/>
        </w:rPr>
      </w:pPr>
      <w:r>
        <w:rPr>
          <w:lang w:val="en-US"/>
        </w:rPr>
        <w:t>Normal</w:t>
      </w:r>
    </w:p>
    <w:p w:rsidR="00EF7B96" w:rsidRDefault="009670A2" w:rsidP="000200DD">
      <w:pPr>
        <w:pStyle w:val="BalloonText"/>
        <w:rPr>
          <w:lang w:val="en-US"/>
        </w:rPr>
      </w:pPr>
      <w:r>
        <w:rPr>
          <w:lang w:val="en-US"/>
        </w:rPr>
        <w:t>Balloon Text</w:t>
      </w:r>
    </w:p>
    <w:p w:rsidR="00EF7B96" w:rsidRDefault="009670A2" w:rsidP="00EF7B96">
      <w:pPr>
        <w:pStyle w:val="BlockText"/>
        <w:rPr>
          <w:lang w:val="en-US"/>
        </w:rPr>
      </w:pPr>
      <w:r>
        <w:rPr>
          <w:lang w:val="en-US"/>
        </w:rPr>
        <w:t>Block Text</w:t>
      </w:r>
    </w:p>
    <w:p w:rsidR="00EF7B96" w:rsidRDefault="009670A2" w:rsidP="00EF7B96">
      <w:pPr>
        <w:pStyle w:val="BodyText"/>
        <w:rPr>
          <w:lang w:val="en-US"/>
        </w:rPr>
      </w:pPr>
      <w:r>
        <w:rPr>
          <w:lang w:val="en-US"/>
        </w:rPr>
        <w:t>Body Text</w:t>
      </w:r>
    </w:p>
    <w:p w:rsidR="00EF7B96" w:rsidRDefault="009670A2" w:rsidP="00EF7B96">
      <w:pPr>
        <w:pStyle w:val="BodyText2"/>
        <w:rPr>
          <w:lang w:val="en-US"/>
        </w:rPr>
      </w:pPr>
      <w:r>
        <w:rPr>
          <w:lang w:val="en-US"/>
        </w:rPr>
        <w:t>Body Text 2</w:t>
      </w:r>
    </w:p>
    <w:p w:rsidR="00EF7B96" w:rsidRDefault="009670A2" w:rsidP="00EF7B96">
      <w:pPr>
        <w:pStyle w:val="BodyText3"/>
        <w:rPr>
          <w:lang w:val="en-US"/>
        </w:rPr>
      </w:pPr>
      <w:r>
        <w:rPr>
          <w:lang w:val="en-US"/>
        </w:rPr>
        <w:t>Body Text 3</w:t>
      </w:r>
    </w:p>
    <w:p w:rsidR="00EF7B96" w:rsidRDefault="009670A2" w:rsidP="00EF7B96">
      <w:pPr>
        <w:pStyle w:val="BodyTextFirstIndent"/>
        <w:rPr>
          <w:lang w:val="en-US"/>
        </w:rPr>
      </w:pPr>
      <w:r>
        <w:rPr>
          <w:lang w:val="en-US"/>
        </w:rPr>
        <w:t>Body Text First Indent</w:t>
      </w:r>
    </w:p>
    <w:p w:rsidR="00EF7B96" w:rsidRDefault="009670A2" w:rsidP="00EF7B96">
      <w:pPr>
        <w:pStyle w:val="BodyTextFirstIndent2"/>
        <w:rPr>
          <w:lang w:val="en-US"/>
        </w:rPr>
      </w:pPr>
      <w:r>
        <w:rPr>
          <w:lang w:val="en-US"/>
        </w:rPr>
        <w:t>Body Text First Indent 2</w:t>
      </w:r>
    </w:p>
    <w:p w:rsidR="00EF7B96" w:rsidRDefault="009670A2" w:rsidP="00EF7B96">
      <w:pPr>
        <w:pStyle w:val="BodyTextIndent"/>
        <w:rPr>
          <w:lang w:val="en-US"/>
        </w:rPr>
      </w:pPr>
      <w:r>
        <w:rPr>
          <w:lang w:val="en-US"/>
        </w:rPr>
        <w:t>Body Text Indent</w:t>
      </w:r>
    </w:p>
    <w:p w:rsidR="00EF7B96" w:rsidRDefault="009670A2" w:rsidP="00EF7B96">
      <w:pPr>
        <w:pStyle w:val="BodyTextIndent2"/>
        <w:rPr>
          <w:lang w:val="en-US"/>
        </w:rPr>
      </w:pPr>
      <w:r>
        <w:rPr>
          <w:lang w:val="en-US"/>
        </w:rPr>
        <w:t>Body Text Indent 2</w:t>
      </w:r>
    </w:p>
    <w:p w:rsidR="00EF7B96" w:rsidRDefault="009670A2" w:rsidP="00EF7B96">
      <w:pPr>
        <w:pStyle w:val="BodyTextIndent3"/>
        <w:rPr>
          <w:lang w:val="en-US"/>
        </w:rPr>
      </w:pPr>
      <w:r>
        <w:rPr>
          <w:lang w:val="en-US"/>
        </w:rPr>
        <w:t>Body Text Indent 3</w:t>
      </w:r>
    </w:p>
    <w:p w:rsidR="00EF7B96" w:rsidRDefault="009670A2" w:rsidP="00EF7B96">
      <w:pPr>
        <w:pStyle w:val="Caption"/>
        <w:rPr>
          <w:lang w:val="en-US"/>
        </w:rPr>
      </w:pPr>
      <w:r>
        <w:rPr>
          <w:lang w:val="en-US"/>
        </w:rPr>
        <w:t>Caption</w:t>
      </w:r>
    </w:p>
    <w:p w:rsidR="00EF7B96" w:rsidRDefault="009670A2" w:rsidP="00EF7B96">
      <w:pPr>
        <w:pStyle w:val="Closing"/>
        <w:rPr>
          <w:lang w:val="en-US"/>
        </w:rPr>
      </w:pPr>
      <w:r>
        <w:rPr>
          <w:lang w:val="en-US"/>
        </w:rPr>
        <w:t>Closing</w:t>
      </w:r>
    </w:p>
    <w:p w:rsidR="00EF7B96" w:rsidRPr="009670A2" w:rsidRDefault="009670A2" w:rsidP="00EF7B96">
      <w:pPr>
        <w:rPr>
          <w:rStyle w:val="CommentReference"/>
          <w:lang w:val="en-US"/>
        </w:rPr>
      </w:pPr>
      <w:r>
        <w:rPr>
          <w:rStyle w:val="CommentReference"/>
          <w:lang w:val="en-US"/>
        </w:rPr>
        <w:t>Comment Reference</w:t>
      </w:r>
    </w:p>
    <w:p w:rsidR="00EF7B96" w:rsidRDefault="009670A2" w:rsidP="00EF7B96">
      <w:pPr>
        <w:pStyle w:val="CommentSubject"/>
        <w:rPr>
          <w:lang w:val="en-US"/>
        </w:rPr>
      </w:pPr>
      <w:r>
        <w:rPr>
          <w:lang w:val="en-US"/>
        </w:rPr>
        <w:t>Comment Subject</w:t>
      </w:r>
    </w:p>
    <w:p w:rsidR="00EF7B96" w:rsidRDefault="009670A2" w:rsidP="00EF7B96">
      <w:pPr>
        <w:pStyle w:val="CommentText"/>
        <w:rPr>
          <w:lang w:val="en-US"/>
        </w:rPr>
      </w:pPr>
      <w:r>
        <w:rPr>
          <w:lang w:val="en-US"/>
        </w:rPr>
        <w:t>Comment Text</w:t>
      </w:r>
    </w:p>
    <w:p w:rsidR="00EF7B96" w:rsidRDefault="009670A2" w:rsidP="00EF7B96">
      <w:pPr>
        <w:pStyle w:val="Date"/>
        <w:rPr>
          <w:lang w:val="en-US"/>
        </w:rPr>
      </w:pPr>
      <w:r>
        <w:rPr>
          <w:lang w:val="en-US"/>
        </w:rPr>
        <w:t>Date</w:t>
      </w:r>
    </w:p>
    <w:p w:rsidR="00EF7B96" w:rsidRDefault="009670A2" w:rsidP="00EF7B96">
      <w:pPr>
        <w:pStyle w:val="DocumentMap"/>
        <w:rPr>
          <w:lang w:val="en-US"/>
        </w:rPr>
      </w:pPr>
      <w:r>
        <w:rPr>
          <w:lang w:val="en-US"/>
        </w:rPr>
        <w:t>Document Map</w:t>
      </w:r>
    </w:p>
    <w:p w:rsidR="00EF7B96" w:rsidRDefault="009670A2" w:rsidP="00EF7B96">
      <w:pPr>
        <w:pStyle w:val="E-mailSignature"/>
        <w:rPr>
          <w:lang w:val="en-US"/>
        </w:rPr>
      </w:pPr>
      <w:r>
        <w:rPr>
          <w:lang w:val="en-US"/>
        </w:rPr>
        <w:t>E-mail Signature</w:t>
      </w:r>
    </w:p>
    <w:p w:rsidR="00EF7B96" w:rsidRPr="009670A2" w:rsidRDefault="009670A2" w:rsidP="00EF7B96">
      <w:pPr>
        <w:rPr>
          <w:rStyle w:val="Emphasis"/>
          <w:lang w:val="en-US"/>
        </w:rPr>
      </w:pPr>
      <w:r>
        <w:rPr>
          <w:rStyle w:val="Emphasis"/>
          <w:lang w:val="en-US"/>
        </w:rPr>
        <w:t>Emphasis</w:t>
      </w:r>
    </w:p>
    <w:p w:rsidR="00EF7B96" w:rsidRPr="009670A2" w:rsidRDefault="009670A2" w:rsidP="00EF7B96">
      <w:pPr>
        <w:rPr>
          <w:rStyle w:val="EndnoteReference"/>
          <w:lang w:val="en-US"/>
        </w:rPr>
      </w:pPr>
      <w:r w:rsidRPr="009670A2">
        <w:rPr>
          <w:rStyle w:val="EndnoteReference"/>
        </w:rPr>
        <w:t>Endnote Reference</w:t>
      </w:r>
    </w:p>
    <w:p w:rsidR="00EF7B96" w:rsidRDefault="009670A2" w:rsidP="00EF7B96">
      <w:pPr>
        <w:pStyle w:val="EndnoteText"/>
        <w:rPr>
          <w:lang w:val="en-US"/>
        </w:rPr>
      </w:pPr>
      <w:r>
        <w:rPr>
          <w:lang w:val="en-US"/>
        </w:rPr>
        <w:t>Endnote Text</w:t>
      </w:r>
    </w:p>
    <w:p w:rsidR="00EF7B96" w:rsidRDefault="009670A2" w:rsidP="00EF7B96">
      <w:pPr>
        <w:pStyle w:val="EnvelopeAddress"/>
        <w:framePr w:wrap="auto"/>
        <w:rPr>
          <w:lang w:val="en-US"/>
        </w:rPr>
      </w:pPr>
      <w:r>
        <w:rPr>
          <w:lang w:val="en-US"/>
        </w:rPr>
        <w:t>Envelope Address</w:t>
      </w:r>
    </w:p>
    <w:p w:rsidR="00EF7B96" w:rsidRDefault="00664657" w:rsidP="00664657">
      <w:pPr>
        <w:pStyle w:val="NoSpacing"/>
        <w:rPr>
          <w:lang w:val="en-US"/>
        </w:rPr>
      </w:pPr>
      <w:r>
        <w:rPr>
          <w:lang w:val="en-US"/>
        </w:rPr>
        <w:t>No Spacing</w:t>
      </w:r>
    </w:p>
    <w:p w:rsidR="00EF7B96" w:rsidRDefault="00E12ACB" w:rsidP="00E12ACB">
      <w:pPr>
        <w:pStyle w:val="Quote"/>
        <w:rPr>
          <w:lang w:val="en-US"/>
        </w:rPr>
      </w:pPr>
      <w:r>
        <w:rPr>
          <w:lang w:val="en-US"/>
        </w:rPr>
        <w:t>Quote</w:t>
      </w:r>
    </w:p>
    <w:p w:rsidR="00EF7B96" w:rsidRDefault="00E12ACB" w:rsidP="00E12ACB">
      <w:pPr>
        <w:pStyle w:val="IntenseQuote"/>
        <w:rPr>
          <w:lang w:val="en-US"/>
        </w:rPr>
      </w:pPr>
      <w:r>
        <w:rPr>
          <w:lang w:val="en-US"/>
        </w:rPr>
        <w:t>Intense Quote</w:t>
      </w:r>
    </w:p>
    <w:p w:rsidR="00EF7B96" w:rsidRPr="00B735B1" w:rsidRDefault="003677AA" w:rsidP="00EF7B96">
      <w:pPr>
        <w:rPr>
          <w:rStyle w:val="SubtleEmphasis"/>
          <w:lang w:val="en-US"/>
        </w:rPr>
      </w:pPr>
      <w:r w:rsidRPr="00B735B1">
        <w:rPr>
          <w:rStyle w:val="SubtleEmphasis"/>
          <w:lang w:val="en-US"/>
        </w:rPr>
        <w:lastRenderedPageBreak/>
        <w:t>Subtle Emphasis</w:t>
      </w:r>
    </w:p>
    <w:p w:rsidR="00EF7B96" w:rsidRPr="001B6FDD" w:rsidRDefault="003677AA" w:rsidP="00EF7B96">
      <w:pPr>
        <w:rPr>
          <w:rStyle w:val="IntenseEmphasis"/>
          <w:lang w:val="en-US"/>
        </w:rPr>
      </w:pPr>
      <w:r w:rsidRPr="001B6FDD">
        <w:rPr>
          <w:rStyle w:val="IntenseEmphasis"/>
          <w:lang w:val="en-US"/>
        </w:rPr>
        <w:t>Intense Emphasis</w:t>
      </w:r>
    </w:p>
    <w:p w:rsidR="00EF7B96" w:rsidRPr="00B735B1" w:rsidRDefault="001B6FDD" w:rsidP="00EF7B96">
      <w:pPr>
        <w:rPr>
          <w:rStyle w:val="SubtleReference"/>
          <w:lang w:val="en-US"/>
        </w:rPr>
      </w:pPr>
      <w:r w:rsidRPr="00B735B1">
        <w:rPr>
          <w:rStyle w:val="SubtleReference"/>
          <w:lang w:val="en-US"/>
        </w:rPr>
        <w:t>Subtle Reference</w:t>
      </w:r>
    </w:p>
    <w:p w:rsidR="00EF7B96" w:rsidRPr="00B735B1" w:rsidRDefault="001B6FDD" w:rsidP="00EF7B96">
      <w:pPr>
        <w:rPr>
          <w:rStyle w:val="IntenseReference"/>
          <w:lang w:val="en-US"/>
        </w:rPr>
      </w:pPr>
      <w:r w:rsidRPr="00B735B1">
        <w:rPr>
          <w:rStyle w:val="IntenseReference"/>
          <w:lang w:val="en-US"/>
        </w:rPr>
        <w:t>Intense Reference</w:t>
      </w:r>
    </w:p>
    <w:p w:rsidR="00EF7B96" w:rsidRPr="00F33923" w:rsidRDefault="001B6FDD" w:rsidP="00EF7B96">
      <w:pPr>
        <w:rPr>
          <w:rStyle w:val="BookTitle"/>
          <w:lang w:val="en-US"/>
        </w:rPr>
      </w:pPr>
      <w:r w:rsidRPr="00F33923">
        <w:rPr>
          <w:rStyle w:val="BookTitle"/>
          <w:lang w:val="en-US"/>
        </w:rPr>
        <w:t>Book Title</w:t>
      </w:r>
    </w:p>
    <w:p w:rsidR="00EF7B96" w:rsidRPr="00F33923" w:rsidRDefault="001B6FDD" w:rsidP="001B6FDD">
      <w:pPr>
        <w:pStyle w:val="Bibliography"/>
        <w:rPr>
          <w:lang w:val="en-US"/>
        </w:rPr>
      </w:pPr>
      <w:r w:rsidRPr="00F33923">
        <w:rPr>
          <w:lang w:val="en-US"/>
        </w:rPr>
        <w:t>Bibliography</w:t>
      </w:r>
    </w:p>
    <w:p w:rsidR="00EF7B96" w:rsidRPr="00F33923" w:rsidRDefault="00F33923" w:rsidP="00EF7B96">
      <w:pPr>
        <w:rPr>
          <w:rStyle w:val="PlaceholderText"/>
          <w:lang w:val="en-US"/>
        </w:rPr>
      </w:pPr>
      <w:r w:rsidRPr="00F33923">
        <w:rPr>
          <w:rStyle w:val="PlaceholderText"/>
          <w:lang w:val="en-US"/>
        </w:rPr>
        <w:t>Placeholder Text</w:t>
      </w:r>
    </w:p>
    <w:p w:rsidR="00EF7B96" w:rsidRDefault="00F33923" w:rsidP="000200DD">
      <w:pPr>
        <w:pStyle w:val="TOCHeading"/>
        <w:rPr>
          <w:lang w:val="en-US"/>
        </w:rPr>
      </w:pPr>
      <w:r>
        <w:rPr>
          <w:lang w:val="en-US"/>
        </w:rPr>
        <w:t>TOC Heading</w:t>
      </w:r>
    </w:p>
    <w:p w:rsidR="00EF7B96" w:rsidRDefault="00743E52" w:rsidP="00743E52">
      <w:pPr>
        <w:pStyle w:val="ListParagraph"/>
        <w:rPr>
          <w:lang w:val="en-US"/>
        </w:rPr>
      </w:pPr>
      <w:r>
        <w:rPr>
          <w:lang w:val="en-US"/>
        </w:rPr>
        <w:t>List Paragraph</w:t>
      </w:r>
    </w:p>
    <w:p w:rsidR="00EF7B96" w:rsidRDefault="009670A2" w:rsidP="00EF7B96">
      <w:pPr>
        <w:rPr>
          <w:lang w:val="en-US"/>
        </w:rPr>
      </w:pPr>
      <w:r>
        <w:rPr>
          <w:lang w:val="en-US"/>
        </w:rPr>
        <w:t>Normal ?</w:t>
      </w:r>
    </w:p>
    <w:p w:rsidR="00EF7B96" w:rsidRDefault="009670A2" w:rsidP="00EF7B96">
      <w:pPr>
        <w:rPr>
          <w:lang w:val="en-US"/>
        </w:rPr>
      </w:pPr>
      <w:r>
        <w:rPr>
          <w:lang w:val="en-US"/>
        </w:rPr>
        <w:t>Normal ?</w:t>
      </w:r>
    </w:p>
    <w:p w:rsidR="00EF7B96" w:rsidRDefault="009670A2" w:rsidP="00EF7B96">
      <w:pPr>
        <w:rPr>
          <w:lang w:val="en-US"/>
        </w:rPr>
      </w:pPr>
      <w:r>
        <w:rPr>
          <w:lang w:val="en-US"/>
        </w:rPr>
        <w:t>Normal ?</w:t>
      </w:r>
    </w:p>
    <w:p w:rsidR="00EF7B96" w:rsidRDefault="009670A2" w:rsidP="00EF7B96">
      <w:pPr>
        <w:rPr>
          <w:lang w:val="en-US"/>
        </w:rPr>
      </w:pPr>
      <w:r>
        <w:rPr>
          <w:lang w:val="en-US"/>
        </w:rPr>
        <w:t>Normal ?</w:t>
      </w:r>
    </w:p>
    <w:p w:rsidR="00EF7B96" w:rsidRDefault="009670A2" w:rsidP="00EF7B96">
      <w:pPr>
        <w:rPr>
          <w:lang w:val="en-US"/>
        </w:rPr>
      </w:pPr>
      <w:r>
        <w:rPr>
          <w:lang w:val="en-US"/>
        </w:rPr>
        <w:t>Normal ?</w:t>
      </w:r>
    </w:p>
    <w:p w:rsidR="00EF7B96" w:rsidRDefault="009670A2" w:rsidP="00EF7B96">
      <w:pPr>
        <w:rPr>
          <w:lang w:val="en-US"/>
        </w:rPr>
      </w:pPr>
      <w:r>
        <w:rPr>
          <w:lang w:val="en-US"/>
        </w:rPr>
        <w:t>Normal ?</w:t>
      </w:r>
    </w:p>
    <w:p w:rsidR="00EF7B96" w:rsidRDefault="009670A2" w:rsidP="00EF7B96">
      <w:pPr>
        <w:pStyle w:val="EnvelopeReturn"/>
        <w:rPr>
          <w:lang w:val="en-US"/>
        </w:rPr>
      </w:pPr>
      <w:r>
        <w:rPr>
          <w:lang w:val="en-US"/>
        </w:rPr>
        <w:t>Envelope Return</w:t>
      </w:r>
    </w:p>
    <w:p w:rsidR="00EF7B96" w:rsidRPr="009670A2" w:rsidRDefault="009670A2" w:rsidP="00EF7B96">
      <w:pPr>
        <w:rPr>
          <w:rStyle w:val="FollowedHyperlink"/>
          <w:lang w:val="en-US"/>
        </w:rPr>
      </w:pPr>
      <w:proofErr w:type="spellStart"/>
      <w:r>
        <w:rPr>
          <w:rStyle w:val="FollowedHyperlink"/>
          <w:lang w:val="en-US"/>
        </w:rPr>
        <w:t>FollowedHyperlink</w:t>
      </w:r>
      <w:proofErr w:type="spellEnd"/>
    </w:p>
    <w:p w:rsidR="00EF7B96" w:rsidRDefault="009670A2" w:rsidP="00EF7B96">
      <w:pPr>
        <w:pStyle w:val="Footer"/>
        <w:rPr>
          <w:lang w:val="en-US"/>
        </w:rPr>
      </w:pPr>
      <w:r>
        <w:rPr>
          <w:lang w:val="en-US"/>
        </w:rPr>
        <w:t>Footer</w:t>
      </w:r>
    </w:p>
    <w:p w:rsidR="00EF7B96" w:rsidRPr="009670A2" w:rsidRDefault="009670A2" w:rsidP="00EF7B96">
      <w:pPr>
        <w:rPr>
          <w:rStyle w:val="FootnoteReference"/>
          <w:lang w:val="en-US"/>
        </w:rPr>
      </w:pPr>
      <w:r w:rsidRPr="00755981">
        <w:rPr>
          <w:rStyle w:val="FootnoteReference"/>
          <w:lang w:val="en-US"/>
        </w:rPr>
        <w:t>Footnote Reference</w:t>
      </w:r>
    </w:p>
    <w:p w:rsidR="00EF7B96" w:rsidRDefault="009670A2" w:rsidP="00EF7B96">
      <w:pPr>
        <w:pStyle w:val="FootnoteText"/>
        <w:rPr>
          <w:lang w:val="en-US"/>
        </w:rPr>
      </w:pPr>
      <w:r>
        <w:rPr>
          <w:lang w:val="en-US"/>
        </w:rPr>
        <w:t>Footnote Text</w:t>
      </w:r>
    </w:p>
    <w:p w:rsidR="00EF7B96" w:rsidRDefault="00755981" w:rsidP="00EF7B96">
      <w:pPr>
        <w:pStyle w:val="Header"/>
        <w:rPr>
          <w:lang w:val="en-US"/>
        </w:rPr>
      </w:pPr>
      <w:r>
        <w:rPr>
          <w:lang w:val="en-US"/>
        </w:rPr>
        <w:t>Header</w:t>
      </w:r>
    </w:p>
    <w:p w:rsidR="00EF7B96" w:rsidRPr="000200DD" w:rsidRDefault="00755981" w:rsidP="000200DD">
      <w:pPr>
        <w:pStyle w:val="Heading1"/>
        <w:rPr>
          <w:lang w:val="en-US"/>
        </w:rPr>
      </w:pPr>
      <w:r w:rsidRPr="000200DD">
        <w:rPr>
          <w:lang w:val="en-US"/>
        </w:rPr>
        <w:lastRenderedPageBreak/>
        <w:t>Heading 1</w:t>
      </w:r>
    </w:p>
    <w:p w:rsidR="00EF7B96" w:rsidRPr="000200DD" w:rsidRDefault="00755981" w:rsidP="000200DD">
      <w:pPr>
        <w:pStyle w:val="Heading2"/>
        <w:rPr>
          <w:lang w:val="en-US"/>
        </w:rPr>
      </w:pPr>
      <w:r w:rsidRPr="000200DD">
        <w:rPr>
          <w:lang w:val="en-US"/>
        </w:rPr>
        <w:t>Heading 2</w:t>
      </w:r>
    </w:p>
    <w:p w:rsidR="00EF7B96" w:rsidRPr="000200DD" w:rsidRDefault="00755981" w:rsidP="000200DD">
      <w:pPr>
        <w:pStyle w:val="Heading3"/>
        <w:rPr>
          <w:lang w:val="en-US"/>
        </w:rPr>
      </w:pPr>
      <w:r w:rsidRPr="000200DD">
        <w:rPr>
          <w:lang w:val="en-US"/>
        </w:rPr>
        <w:t>Heading 3</w:t>
      </w:r>
    </w:p>
    <w:p w:rsidR="00EF7B96" w:rsidRPr="000200DD" w:rsidRDefault="00755981" w:rsidP="000200DD">
      <w:pPr>
        <w:pStyle w:val="Heading4"/>
        <w:rPr>
          <w:lang w:val="en-US"/>
        </w:rPr>
      </w:pPr>
      <w:r w:rsidRPr="000200DD">
        <w:rPr>
          <w:lang w:val="en-US"/>
        </w:rPr>
        <w:t>Heading 4</w:t>
      </w:r>
    </w:p>
    <w:p w:rsidR="00EF7B96" w:rsidRPr="000200DD" w:rsidRDefault="00755981" w:rsidP="000200DD">
      <w:pPr>
        <w:pStyle w:val="Heading5"/>
        <w:rPr>
          <w:lang w:val="en-US"/>
        </w:rPr>
      </w:pPr>
      <w:r w:rsidRPr="000200DD">
        <w:rPr>
          <w:lang w:val="en-US"/>
        </w:rPr>
        <w:t>Heading 5</w:t>
      </w:r>
    </w:p>
    <w:p w:rsidR="00EF7B96" w:rsidRPr="000200DD" w:rsidRDefault="00755981" w:rsidP="000200DD">
      <w:pPr>
        <w:pStyle w:val="Heading6"/>
        <w:rPr>
          <w:lang w:val="en-US"/>
        </w:rPr>
      </w:pPr>
      <w:r w:rsidRPr="000200DD">
        <w:rPr>
          <w:lang w:val="en-US"/>
        </w:rPr>
        <w:t>Heading 6</w:t>
      </w:r>
    </w:p>
    <w:p w:rsidR="00EF7B96" w:rsidRPr="000200DD" w:rsidRDefault="00755981" w:rsidP="000200DD">
      <w:pPr>
        <w:pStyle w:val="Heading7"/>
        <w:rPr>
          <w:lang w:val="en-US"/>
        </w:rPr>
      </w:pPr>
      <w:r w:rsidRPr="000200DD">
        <w:rPr>
          <w:lang w:val="en-US"/>
        </w:rPr>
        <w:t>Heading 7</w:t>
      </w:r>
    </w:p>
    <w:p w:rsidR="00EF7B96" w:rsidRPr="000200DD" w:rsidRDefault="00755981" w:rsidP="000200DD">
      <w:pPr>
        <w:pStyle w:val="Heading8"/>
        <w:rPr>
          <w:lang w:val="en-US"/>
        </w:rPr>
      </w:pPr>
      <w:r w:rsidRPr="000200DD">
        <w:rPr>
          <w:lang w:val="en-US"/>
        </w:rPr>
        <w:t>Heading 8</w:t>
      </w:r>
    </w:p>
    <w:p w:rsidR="00EF7B96" w:rsidRPr="000200DD" w:rsidRDefault="00755981" w:rsidP="000200DD">
      <w:pPr>
        <w:pStyle w:val="Heading9"/>
        <w:rPr>
          <w:lang w:val="en-US"/>
        </w:rPr>
      </w:pPr>
      <w:r w:rsidRPr="000200DD">
        <w:rPr>
          <w:lang w:val="en-US"/>
        </w:rPr>
        <w:t>Heading 9</w:t>
      </w:r>
    </w:p>
    <w:p w:rsidR="00EF7B96" w:rsidRPr="009670A2" w:rsidRDefault="00755981" w:rsidP="00EF7B96">
      <w:pPr>
        <w:rPr>
          <w:rStyle w:val="HTMLAcronym"/>
          <w:lang w:val="en-US"/>
        </w:rPr>
      </w:pPr>
      <w:r>
        <w:rPr>
          <w:rStyle w:val="HTMLAcronym"/>
          <w:lang w:val="en-US"/>
        </w:rPr>
        <w:t>HTML Acronym</w:t>
      </w:r>
    </w:p>
    <w:p w:rsidR="00EF7B96" w:rsidRDefault="00755981" w:rsidP="00EF7B96">
      <w:pPr>
        <w:pStyle w:val="HTMLAddress"/>
        <w:rPr>
          <w:lang w:val="en-US"/>
        </w:rPr>
      </w:pPr>
      <w:r>
        <w:rPr>
          <w:lang w:val="en-US"/>
        </w:rPr>
        <w:t>HTML Address</w:t>
      </w:r>
    </w:p>
    <w:p w:rsidR="00EF7B96" w:rsidRPr="009670A2" w:rsidRDefault="00755981" w:rsidP="00EF7B96">
      <w:pPr>
        <w:rPr>
          <w:rStyle w:val="HTMLCite"/>
          <w:lang w:val="en-US"/>
        </w:rPr>
      </w:pPr>
      <w:r>
        <w:rPr>
          <w:rStyle w:val="HTMLCite"/>
          <w:lang w:val="en-US"/>
        </w:rPr>
        <w:t>HTML Cite</w:t>
      </w:r>
    </w:p>
    <w:p w:rsidR="00EF7B96" w:rsidRPr="009670A2" w:rsidRDefault="00755981" w:rsidP="00EF7B96">
      <w:pPr>
        <w:rPr>
          <w:rStyle w:val="HTMLCode"/>
          <w:lang w:val="en-US"/>
        </w:rPr>
      </w:pPr>
      <w:r>
        <w:rPr>
          <w:rStyle w:val="HTMLCode"/>
          <w:lang w:val="en-US"/>
        </w:rPr>
        <w:t>HTML Code</w:t>
      </w:r>
    </w:p>
    <w:p w:rsidR="00EF7B96" w:rsidRPr="009670A2" w:rsidRDefault="00755981" w:rsidP="00EF7B96">
      <w:pPr>
        <w:rPr>
          <w:rStyle w:val="HTMLDefinition"/>
          <w:lang w:val="en-US"/>
        </w:rPr>
      </w:pPr>
      <w:r>
        <w:rPr>
          <w:rStyle w:val="HTMLDefinition"/>
          <w:lang w:val="en-US"/>
        </w:rPr>
        <w:t>HTML Definition</w:t>
      </w:r>
    </w:p>
    <w:p w:rsidR="00EF7B96" w:rsidRPr="009670A2" w:rsidRDefault="00755981" w:rsidP="00EF7B96">
      <w:pPr>
        <w:rPr>
          <w:rStyle w:val="HTMLKeyboard"/>
          <w:lang w:val="en-US"/>
        </w:rPr>
      </w:pPr>
      <w:r>
        <w:rPr>
          <w:rStyle w:val="HTMLKeyboard"/>
          <w:lang w:val="en-US"/>
        </w:rPr>
        <w:t>HTML Keyboard</w:t>
      </w:r>
    </w:p>
    <w:p w:rsidR="00EF7B96" w:rsidRDefault="00755981" w:rsidP="00EF7B96">
      <w:pPr>
        <w:pStyle w:val="HTMLPreformatted"/>
        <w:rPr>
          <w:lang w:val="en-US"/>
        </w:rPr>
      </w:pPr>
      <w:r>
        <w:rPr>
          <w:lang w:val="en-US"/>
        </w:rPr>
        <w:t>HTML Preformatted</w:t>
      </w:r>
    </w:p>
    <w:p w:rsidR="00EF7B96" w:rsidRPr="009670A2" w:rsidRDefault="00755981" w:rsidP="00EF7B96">
      <w:pPr>
        <w:rPr>
          <w:rStyle w:val="HTMLSample"/>
          <w:lang w:val="en-US"/>
        </w:rPr>
      </w:pPr>
      <w:r>
        <w:rPr>
          <w:rStyle w:val="HTMLSample"/>
          <w:lang w:val="en-US"/>
        </w:rPr>
        <w:t>HTML Sample</w:t>
      </w:r>
    </w:p>
    <w:p w:rsidR="00EF7B96" w:rsidRPr="009670A2" w:rsidRDefault="00755981" w:rsidP="00EF7B96">
      <w:pPr>
        <w:rPr>
          <w:rStyle w:val="HTMLTypewriter"/>
          <w:lang w:val="en-US"/>
        </w:rPr>
      </w:pPr>
      <w:r>
        <w:rPr>
          <w:rStyle w:val="HTMLTypewriter"/>
          <w:lang w:val="en-US"/>
        </w:rPr>
        <w:t>HTML Typewriter</w:t>
      </w:r>
    </w:p>
    <w:p w:rsidR="00EF7B96" w:rsidRPr="009670A2" w:rsidRDefault="00755981" w:rsidP="00EF7B96">
      <w:pPr>
        <w:rPr>
          <w:rStyle w:val="HTMLVariable"/>
          <w:lang w:val="en-US"/>
        </w:rPr>
      </w:pPr>
      <w:r>
        <w:rPr>
          <w:rStyle w:val="HTMLVariable"/>
          <w:lang w:val="en-US"/>
        </w:rPr>
        <w:t>HTML Variable</w:t>
      </w:r>
    </w:p>
    <w:p w:rsidR="00EF7B96" w:rsidRPr="009670A2" w:rsidRDefault="0055257A" w:rsidP="00EF7B96">
      <w:pPr>
        <w:rPr>
          <w:rStyle w:val="Hyperlink"/>
          <w:lang w:val="en-US"/>
        </w:rPr>
      </w:pPr>
      <w:r>
        <w:rPr>
          <w:rStyle w:val="Hyperlink"/>
          <w:lang w:val="en-US"/>
        </w:rPr>
        <w:t>Hyperlink</w:t>
      </w:r>
    </w:p>
    <w:p w:rsidR="00EF7B96" w:rsidRDefault="0055257A" w:rsidP="00EF7B96">
      <w:pPr>
        <w:pStyle w:val="Index1"/>
        <w:rPr>
          <w:lang w:val="en-US"/>
        </w:rPr>
      </w:pPr>
      <w:r>
        <w:rPr>
          <w:lang w:val="en-US"/>
        </w:rPr>
        <w:t>Index 1</w:t>
      </w:r>
    </w:p>
    <w:p w:rsidR="00EF7B96" w:rsidRDefault="0055257A" w:rsidP="00EF7B96">
      <w:pPr>
        <w:pStyle w:val="Index2"/>
        <w:rPr>
          <w:lang w:val="en-US"/>
        </w:rPr>
      </w:pPr>
      <w:r>
        <w:rPr>
          <w:lang w:val="en-US"/>
        </w:rPr>
        <w:t>Index 2</w:t>
      </w:r>
    </w:p>
    <w:p w:rsidR="00EF7B96" w:rsidRDefault="0055257A" w:rsidP="00EF7B96">
      <w:pPr>
        <w:pStyle w:val="Index3"/>
        <w:rPr>
          <w:lang w:val="en-US"/>
        </w:rPr>
      </w:pPr>
      <w:r>
        <w:rPr>
          <w:lang w:val="en-US"/>
        </w:rPr>
        <w:t>Index 3</w:t>
      </w:r>
    </w:p>
    <w:p w:rsidR="00EF7B96" w:rsidRDefault="0055257A" w:rsidP="00EF7B96">
      <w:pPr>
        <w:pStyle w:val="Index4"/>
        <w:rPr>
          <w:lang w:val="en-US"/>
        </w:rPr>
      </w:pPr>
      <w:r>
        <w:rPr>
          <w:lang w:val="en-US"/>
        </w:rPr>
        <w:t>Index 4</w:t>
      </w:r>
    </w:p>
    <w:p w:rsidR="00EF7B96" w:rsidRDefault="0055257A" w:rsidP="00EF7B96">
      <w:pPr>
        <w:pStyle w:val="Index5"/>
        <w:rPr>
          <w:lang w:val="en-US"/>
        </w:rPr>
      </w:pPr>
      <w:r>
        <w:rPr>
          <w:lang w:val="en-US"/>
        </w:rPr>
        <w:t>Index 5</w:t>
      </w:r>
    </w:p>
    <w:p w:rsidR="00EF7B96" w:rsidRDefault="0055257A" w:rsidP="00EF7B96">
      <w:pPr>
        <w:pStyle w:val="Index6"/>
        <w:rPr>
          <w:lang w:val="en-US"/>
        </w:rPr>
      </w:pPr>
      <w:r>
        <w:rPr>
          <w:lang w:val="en-US"/>
        </w:rPr>
        <w:t>Index 6</w:t>
      </w:r>
    </w:p>
    <w:p w:rsidR="00EF7B96" w:rsidRDefault="0055257A" w:rsidP="00EF7B96">
      <w:pPr>
        <w:pStyle w:val="Index7"/>
        <w:rPr>
          <w:lang w:val="en-US"/>
        </w:rPr>
      </w:pPr>
      <w:r>
        <w:rPr>
          <w:lang w:val="en-US"/>
        </w:rPr>
        <w:t>Index 7</w:t>
      </w:r>
    </w:p>
    <w:p w:rsidR="00EF7B96" w:rsidRDefault="0055257A" w:rsidP="00EF7B96">
      <w:pPr>
        <w:pStyle w:val="Index8"/>
        <w:rPr>
          <w:lang w:val="en-US"/>
        </w:rPr>
      </w:pPr>
      <w:r>
        <w:rPr>
          <w:lang w:val="en-US"/>
        </w:rPr>
        <w:t>Index 8</w:t>
      </w:r>
    </w:p>
    <w:p w:rsidR="00EF7B96" w:rsidRDefault="0055257A" w:rsidP="00EF7B96">
      <w:pPr>
        <w:pStyle w:val="Index9"/>
        <w:rPr>
          <w:lang w:val="en-US"/>
        </w:rPr>
      </w:pPr>
      <w:r>
        <w:rPr>
          <w:lang w:val="en-US"/>
        </w:rPr>
        <w:t>Index 9</w:t>
      </w:r>
    </w:p>
    <w:p w:rsidR="00EF7B96" w:rsidRDefault="0055257A" w:rsidP="00EF7B96">
      <w:pPr>
        <w:pStyle w:val="IndexHeading"/>
        <w:rPr>
          <w:lang w:val="en-US"/>
        </w:rPr>
      </w:pPr>
      <w:r>
        <w:rPr>
          <w:lang w:val="en-US"/>
        </w:rPr>
        <w:t>Index Heading</w:t>
      </w:r>
    </w:p>
    <w:p w:rsidR="00EF7B96" w:rsidRPr="009670A2" w:rsidRDefault="0055257A" w:rsidP="00EF7B96">
      <w:pPr>
        <w:rPr>
          <w:rStyle w:val="LineNumber"/>
          <w:lang w:val="en-US"/>
        </w:rPr>
      </w:pPr>
      <w:r>
        <w:rPr>
          <w:rStyle w:val="LineNumber"/>
          <w:lang w:val="en-US"/>
        </w:rPr>
        <w:lastRenderedPageBreak/>
        <w:t>Line Number</w:t>
      </w:r>
    </w:p>
    <w:p w:rsidR="00EF7B96" w:rsidRDefault="00943C9F" w:rsidP="00EF7B96">
      <w:pPr>
        <w:pStyle w:val="List"/>
        <w:rPr>
          <w:lang w:val="en-US"/>
        </w:rPr>
      </w:pPr>
      <w:r>
        <w:rPr>
          <w:lang w:val="en-US"/>
        </w:rPr>
        <w:t>List</w:t>
      </w:r>
    </w:p>
    <w:p w:rsidR="00EF7B96" w:rsidRDefault="00943C9F" w:rsidP="00EF7B96">
      <w:pPr>
        <w:pStyle w:val="List2"/>
        <w:rPr>
          <w:lang w:val="en-US"/>
        </w:rPr>
      </w:pPr>
      <w:r>
        <w:rPr>
          <w:lang w:val="en-US"/>
        </w:rPr>
        <w:t>List 2</w:t>
      </w:r>
    </w:p>
    <w:p w:rsidR="00EF7B96" w:rsidRDefault="00943C9F" w:rsidP="00EF7B96">
      <w:pPr>
        <w:pStyle w:val="List3"/>
        <w:rPr>
          <w:lang w:val="en-US"/>
        </w:rPr>
      </w:pPr>
      <w:r>
        <w:rPr>
          <w:lang w:val="en-US"/>
        </w:rPr>
        <w:t>List 3</w:t>
      </w:r>
    </w:p>
    <w:p w:rsidR="00EF7B96" w:rsidRDefault="00943C9F" w:rsidP="00EF7B96">
      <w:pPr>
        <w:pStyle w:val="List4"/>
        <w:rPr>
          <w:lang w:val="en-US"/>
        </w:rPr>
      </w:pPr>
      <w:r>
        <w:rPr>
          <w:lang w:val="en-US"/>
        </w:rPr>
        <w:t>List 4</w:t>
      </w:r>
    </w:p>
    <w:p w:rsidR="00EF7B96" w:rsidRDefault="00943C9F" w:rsidP="00EF7B96">
      <w:pPr>
        <w:pStyle w:val="List5"/>
        <w:rPr>
          <w:lang w:val="en-US"/>
        </w:rPr>
      </w:pPr>
      <w:r>
        <w:rPr>
          <w:lang w:val="en-US"/>
        </w:rPr>
        <w:t>List 5</w:t>
      </w:r>
    </w:p>
    <w:p w:rsidR="00EF7B96" w:rsidRDefault="00943C9F" w:rsidP="00EF7B96">
      <w:pPr>
        <w:pStyle w:val="ListBullet"/>
        <w:rPr>
          <w:lang w:val="en-US"/>
        </w:rPr>
      </w:pPr>
      <w:r>
        <w:rPr>
          <w:lang w:val="en-US"/>
        </w:rPr>
        <w:t>List Bullet</w:t>
      </w:r>
    </w:p>
    <w:p w:rsidR="00EF7B96" w:rsidRDefault="00943C9F" w:rsidP="00EF7B96">
      <w:pPr>
        <w:pStyle w:val="ListBullet2"/>
        <w:rPr>
          <w:lang w:val="en-US"/>
        </w:rPr>
      </w:pPr>
      <w:r>
        <w:rPr>
          <w:lang w:val="en-US"/>
        </w:rPr>
        <w:t>List Bullet 2</w:t>
      </w:r>
    </w:p>
    <w:p w:rsidR="00EF7B96" w:rsidRDefault="00943C9F" w:rsidP="00EF7B96">
      <w:pPr>
        <w:pStyle w:val="ListBullet3"/>
        <w:rPr>
          <w:lang w:val="en-US"/>
        </w:rPr>
      </w:pPr>
      <w:r>
        <w:rPr>
          <w:lang w:val="en-US"/>
        </w:rPr>
        <w:t>List Bullet 3</w:t>
      </w:r>
    </w:p>
    <w:p w:rsidR="00EF7B96" w:rsidRDefault="00943C9F" w:rsidP="00EF7B96">
      <w:pPr>
        <w:pStyle w:val="ListBullet4"/>
        <w:rPr>
          <w:lang w:val="en-US"/>
        </w:rPr>
      </w:pPr>
      <w:r>
        <w:rPr>
          <w:lang w:val="en-US"/>
        </w:rPr>
        <w:t>List Bullet 4</w:t>
      </w:r>
    </w:p>
    <w:p w:rsidR="00EF7B96" w:rsidRDefault="00943C9F" w:rsidP="00EF7B96">
      <w:pPr>
        <w:pStyle w:val="ListBullet5"/>
        <w:rPr>
          <w:lang w:val="en-US"/>
        </w:rPr>
      </w:pPr>
      <w:r>
        <w:rPr>
          <w:lang w:val="en-US"/>
        </w:rPr>
        <w:t>List Bullet 5</w:t>
      </w:r>
    </w:p>
    <w:p w:rsidR="00EF7B96" w:rsidRDefault="00943C9F" w:rsidP="00EF7B96">
      <w:pPr>
        <w:pStyle w:val="ListContinue"/>
        <w:rPr>
          <w:lang w:val="en-US"/>
        </w:rPr>
      </w:pPr>
      <w:r>
        <w:rPr>
          <w:lang w:val="en-US"/>
        </w:rPr>
        <w:t>List Continue</w:t>
      </w:r>
    </w:p>
    <w:p w:rsidR="00EF7B96" w:rsidRDefault="00943C9F" w:rsidP="00EF7B96">
      <w:pPr>
        <w:pStyle w:val="ListContinue2"/>
        <w:rPr>
          <w:lang w:val="en-US"/>
        </w:rPr>
      </w:pPr>
      <w:r>
        <w:rPr>
          <w:lang w:val="en-US"/>
        </w:rPr>
        <w:t>List Continue 2</w:t>
      </w:r>
    </w:p>
    <w:p w:rsidR="00EF7B96" w:rsidRDefault="00943C9F" w:rsidP="00EF7B96">
      <w:pPr>
        <w:pStyle w:val="ListContinue3"/>
        <w:rPr>
          <w:lang w:val="en-US"/>
        </w:rPr>
      </w:pPr>
      <w:r>
        <w:rPr>
          <w:lang w:val="en-US"/>
        </w:rPr>
        <w:t>List Continue 3</w:t>
      </w:r>
    </w:p>
    <w:p w:rsidR="00EF7B96" w:rsidRDefault="00943C9F" w:rsidP="00EF7B96">
      <w:pPr>
        <w:pStyle w:val="ListContinue4"/>
        <w:rPr>
          <w:lang w:val="en-US"/>
        </w:rPr>
      </w:pPr>
      <w:r>
        <w:rPr>
          <w:lang w:val="en-US"/>
        </w:rPr>
        <w:t>List Continue 4</w:t>
      </w:r>
    </w:p>
    <w:p w:rsidR="00EF7B96" w:rsidRDefault="00943C9F" w:rsidP="00EF7B96">
      <w:pPr>
        <w:pStyle w:val="ListContinue5"/>
        <w:rPr>
          <w:lang w:val="en-US"/>
        </w:rPr>
      </w:pPr>
      <w:r>
        <w:rPr>
          <w:lang w:val="en-US"/>
        </w:rPr>
        <w:t>List Continue 5</w:t>
      </w:r>
    </w:p>
    <w:p w:rsidR="00EF7B96" w:rsidRDefault="00943C9F" w:rsidP="00EF7B96">
      <w:pPr>
        <w:pStyle w:val="ListNumber"/>
        <w:rPr>
          <w:lang w:val="en-US"/>
        </w:rPr>
      </w:pPr>
      <w:r>
        <w:rPr>
          <w:lang w:val="en-US"/>
        </w:rPr>
        <w:t>List Number</w:t>
      </w:r>
    </w:p>
    <w:p w:rsidR="00EF7B96" w:rsidRDefault="00943C9F" w:rsidP="00EF7B96">
      <w:pPr>
        <w:pStyle w:val="ListNumber2"/>
        <w:rPr>
          <w:lang w:val="en-US"/>
        </w:rPr>
      </w:pPr>
      <w:r>
        <w:rPr>
          <w:lang w:val="en-US"/>
        </w:rPr>
        <w:t>List Number 2</w:t>
      </w:r>
    </w:p>
    <w:p w:rsidR="00EF7B96" w:rsidRDefault="00943C9F" w:rsidP="00EF7B96">
      <w:pPr>
        <w:pStyle w:val="ListNumber3"/>
        <w:rPr>
          <w:lang w:val="en-US"/>
        </w:rPr>
      </w:pPr>
      <w:r>
        <w:rPr>
          <w:lang w:val="en-US"/>
        </w:rPr>
        <w:t>List Number 3</w:t>
      </w:r>
    </w:p>
    <w:p w:rsidR="00EF7B96" w:rsidRDefault="00943C9F" w:rsidP="00EF7B96">
      <w:pPr>
        <w:pStyle w:val="ListNumber4"/>
        <w:rPr>
          <w:lang w:val="en-US"/>
        </w:rPr>
      </w:pPr>
      <w:r>
        <w:rPr>
          <w:lang w:val="en-US"/>
        </w:rPr>
        <w:t>List Number 4</w:t>
      </w:r>
    </w:p>
    <w:p w:rsidR="00EF7B96" w:rsidRDefault="00943C9F" w:rsidP="00EF7B96">
      <w:pPr>
        <w:pStyle w:val="ListNumber5"/>
        <w:rPr>
          <w:lang w:val="en-US"/>
        </w:rPr>
      </w:pPr>
      <w:r>
        <w:rPr>
          <w:lang w:val="en-US"/>
        </w:rPr>
        <w:t>List Number 5</w:t>
      </w:r>
    </w:p>
    <w:p w:rsidR="00EF7B96" w:rsidRDefault="00943C9F" w:rsidP="00EF7B96">
      <w:pPr>
        <w:pStyle w:val="MacroText"/>
        <w:rPr>
          <w:lang w:val="en-US"/>
        </w:rPr>
      </w:pPr>
      <w:r>
        <w:rPr>
          <w:lang w:val="en-US"/>
        </w:rPr>
        <w:t>Macro Text</w:t>
      </w:r>
    </w:p>
    <w:p w:rsidR="00EF7B96" w:rsidRDefault="00943C9F" w:rsidP="00EF7B96">
      <w:pPr>
        <w:pStyle w:val="MessageHeader"/>
        <w:rPr>
          <w:lang w:val="en-US"/>
        </w:rPr>
      </w:pPr>
      <w:r>
        <w:rPr>
          <w:lang w:val="en-US"/>
        </w:rPr>
        <w:t>Message Header</w:t>
      </w:r>
    </w:p>
    <w:p w:rsidR="00EF7B96" w:rsidRDefault="00943C9F" w:rsidP="00EF7B96">
      <w:pPr>
        <w:rPr>
          <w:lang w:val="en-US"/>
        </w:rPr>
      </w:pPr>
      <w:r>
        <w:rPr>
          <w:lang w:val="en-US"/>
        </w:rPr>
        <w:t>Normal</w:t>
      </w:r>
    </w:p>
    <w:p w:rsidR="00EF7B96" w:rsidRDefault="00943C9F" w:rsidP="00EF7B96">
      <w:pPr>
        <w:pStyle w:val="NormalWeb"/>
        <w:rPr>
          <w:lang w:val="en-US"/>
        </w:rPr>
      </w:pPr>
      <w:r>
        <w:rPr>
          <w:lang w:val="en-US"/>
        </w:rPr>
        <w:t>Normal (Web)</w:t>
      </w:r>
    </w:p>
    <w:p w:rsidR="00EF7B96" w:rsidRDefault="00943C9F" w:rsidP="00EF7B96">
      <w:pPr>
        <w:pStyle w:val="NormalIndent"/>
        <w:rPr>
          <w:lang w:val="en-US"/>
        </w:rPr>
      </w:pPr>
      <w:r>
        <w:rPr>
          <w:lang w:val="en-US"/>
        </w:rPr>
        <w:t>Normal Indent</w:t>
      </w:r>
    </w:p>
    <w:p w:rsidR="00EF7B96" w:rsidRDefault="00943C9F" w:rsidP="00EF7B96">
      <w:pPr>
        <w:pStyle w:val="NoteHeading"/>
        <w:rPr>
          <w:lang w:val="en-US"/>
        </w:rPr>
      </w:pPr>
      <w:r>
        <w:rPr>
          <w:lang w:val="en-US"/>
        </w:rPr>
        <w:t>Note Heading</w:t>
      </w:r>
    </w:p>
    <w:p w:rsidR="00EF7B96" w:rsidRPr="009670A2" w:rsidRDefault="00943C9F" w:rsidP="00EF7B96">
      <w:pPr>
        <w:rPr>
          <w:rStyle w:val="PageNumber"/>
          <w:lang w:val="en-US"/>
        </w:rPr>
      </w:pPr>
      <w:r>
        <w:rPr>
          <w:rStyle w:val="PageNumber"/>
          <w:lang w:val="en-US"/>
        </w:rPr>
        <w:t>Page Number</w:t>
      </w:r>
    </w:p>
    <w:p w:rsidR="00EF7B96" w:rsidRDefault="00943C9F" w:rsidP="00EF7B96">
      <w:pPr>
        <w:pStyle w:val="PlainText"/>
        <w:rPr>
          <w:lang w:val="en-US"/>
        </w:rPr>
      </w:pPr>
      <w:r>
        <w:rPr>
          <w:lang w:val="en-US"/>
        </w:rPr>
        <w:t>Plain Text</w:t>
      </w:r>
    </w:p>
    <w:p w:rsidR="00EF7B96" w:rsidRDefault="00943C9F" w:rsidP="00EF7B96">
      <w:pPr>
        <w:pStyle w:val="Salutation"/>
        <w:rPr>
          <w:lang w:val="en-US"/>
        </w:rPr>
      </w:pPr>
      <w:r>
        <w:rPr>
          <w:lang w:val="en-US"/>
        </w:rPr>
        <w:lastRenderedPageBreak/>
        <w:t>Salutation</w:t>
      </w:r>
    </w:p>
    <w:p w:rsidR="00EF7B96" w:rsidRDefault="00943C9F" w:rsidP="00EF7B96">
      <w:pPr>
        <w:pStyle w:val="Signature"/>
        <w:rPr>
          <w:lang w:val="en-US"/>
        </w:rPr>
      </w:pPr>
      <w:r>
        <w:rPr>
          <w:lang w:val="en-US"/>
        </w:rPr>
        <w:t>Signature</w:t>
      </w:r>
    </w:p>
    <w:p w:rsidR="00EF7B96" w:rsidRPr="009670A2" w:rsidRDefault="00943C9F" w:rsidP="00EF7B96">
      <w:pPr>
        <w:rPr>
          <w:rStyle w:val="Strong"/>
          <w:lang w:val="en-US"/>
        </w:rPr>
      </w:pPr>
      <w:r>
        <w:rPr>
          <w:rStyle w:val="Strong"/>
          <w:lang w:val="en-US"/>
        </w:rPr>
        <w:t>Strong</w:t>
      </w:r>
    </w:p>
    <w:p w:rsidR="00EF7B96" w:rsidRDefault="00943C9F" w:rsidP="00EF7B96">
      <w:pPr>
        <w:pStyle w:val="Subtitle"/>
        <w:rPr>
          <w:lang w:val="en-US"/>
        </w:rPr>
      </w:pPr>
      <w:r>
        <w:rPr>
          <w:lang w:val="en-US"/>
        </w:rPr>
        <w:t>Subtitle</w:t>
      </w:r>
    </w:p>
    <w:p w:rsidR="00EF7B96" w:rsidRDefault="00943C9F" w:rsidP="00EF7B96">
      <w:pPr>
        <w:pStyle w:val="TableofAuthorities"/>
        <w:rPr>
          <w:lang w:val="en-US"/>
        </w:rPr>
      </w:pPr>
      <w:r>
        <w:rPr>
          <w:lang w:val="en-US"/>
        </w:rPr>
        <w:t>Table of Authorities</w:t>
      </w:r>
    </w:p>
    <w:p w:rsidR="00EF7B96" w:rsidRDefault="00943C9F" w:rsidP="00EF7B96">
      <w:pPr>
        <w:pStyle w:val="TableofFigures"/>
        <w:rPr>
          <w:lang w:val="en-US"/>
        </w:rPr>
      </w:pPr>
      <w:r>
        <w:rPr>
          <w:lang w:val="en-US"/>
        </w:rPr>
        <w:t>Table of Figures</w:t>
      </w:r>
    </w:p>
    <w:p w:rsidR="00EF7B96" w:rsidRDefault="00943C9F" w:rsidP="00EF7B96">
      <w:pPr>
        <w:pStyle w:val="Title"/>
        <w:rPr>
          <w:lang w:val="en-US"/>
        </w:rPr>
      </w:pPr>
      <w:r>
        <w:rPr>
          <w:lang w:val="en-US"/>
        </w:rPr>
        <w:t>Title</w:t>
      </w:r>
    </w:p>
    <w:p w:rsidR="00EF7B96" w:rsidRDefault="00943C9F" w:rsidP="00EF7B96">
      <w:pPr>
        <w:pStyle w:val="TOAHeading"/>
        <w:rPr>
          <w:lang w:val="en-US"/>
        </w:rPr>
      </w:pPr>
      <w:r>
        <w:rPr>
          <w:lang w:val="en-US"/>
        </w:rPr>
        <w:t>TOA Heading</w:t>
      </w:r>
    </w:p>
    <w:p w:rsidR="00EF7B96" w:rsidRDefault="00943C9F" w:rsidP="00EF7B96">
      <w:pPr>
        <w:pStyle w:val="TOC1"/>
        <w:rPr>
          <w:lang w:val="en-US"/>
        </w:rPr>
      </w:pPr>
      <w:r>
        <w:rPr>
          <w:lang w:val="en-US"/>
        </w:rPr>
        <w:t>TOC 1</w:t>
      </w:r>
    </w:p>
    <w:p w:rsidR="00EF7B96" w:rsidRDefault="00943C9F" w:rsidP="00EF7B96">
      <w:pPr>
        <w:pStyle w:val="TOC2"/>
        <w:rPr>
          <w:lang w:val="en-US"/>
        </w:rPr>
      </w:pPr>
      <w:r>
        <w:rPr>
          <w:lang w:val="en-US"/>
        </w:rPr>
        <w:t>TOC 2</w:t>
      </w:r>
    </w:p>
    <w:p w:rsidR="00EF7B96" w:rsidRDefault="00943C9F" w:rsidP="00EF7B96">
      <w:pPr>
        <w:pStyle w:val="TOC3"/>
        <w:rPr>
          <w:lang w:val="en-US"/>
        </w:rPr>
      </w:pPr>
      <w:r>
        <w:rPr>
          <w:lang w:val="en-US"/>
        </w:rPr>
        <w:t>TOC 3</w:t>
      </w:r>
    </w:p>
    <w:p w:rsidR="00EF7B96" w:rsidRDefault="00943C9F" w:rsidP="00EF7B96">
      <w:pPr>
        <w:pStyle w:val="TOC4"/>
        <w:rPr>
          <w:lang w:val="en-US"/>
        </w:rPr>
      </w:pPr>
      <w:r>
        <w:rPr>
          <w:lang w:val="en-US"/>
        </w:rPr>
        <w:t>TOC 4</w:t>
      </w:r>
    </w:p>
    <w:p w:rsidR="00EF7B96" w:rsidRDefault="00943C9F" w:rsidP="00EF7B96">
      <w:pPr>
        <w:pStyle w:val="TOC5"/>
        <w:rPr>
          <w:lang w:val="en-US"/>
        </w:rPr>
      </w:pPr>
      <w:r>
        <w:rPr>
          <w:lang w:val="en-US"/>
        </w:rPr>
        <w:t>TOC 5</w:t>
      </w:r>
    </w:p>
    <w:p w:rsidR="00EF7B96" w:rsidRDefault="00943C9F" w:rsidP="00EF7B96">
      <w:pPr>
        <w:pStyle w:val="TOC6"/>
        <w:rPr>
          <w:lang w:val="en-US"/>
        </w:rPr>
      </w:pPr>
      <w:r>
        <w:rPr>
          <w:lang w:val="en-US"/>
        </w:rPr>
        <w:t>TOC 6</w:t>
      </w:r>
    </w:p>
    <w:p w:rsidR="00EF7B96" w:rsidRDefault="00943C9F" w:rsidP="00EF7B96">
      <w:pPr>
        <w:pStyle w:val="TOC7"/>
        <w:rPr>
          <w:lang w:val="en-US"/>
        </w:rPr>
      </w:pPr>
      <w:r>
        <w:rPr>
          <w:lang w:val="en-US"/>
        </w:rPr>
        <w:t>TOC 7</w:t>
      </w:r>
    </w:p>
    <w:p w:rsidR="00EF7B96" w:rsidRDefault="00943C9F" w:rsidP="00EF7B96">
      <w:pPr>
        <w:pStyle w:val="TOC8"/>
        <w:rPr>
          <w:lang w:val="en-US"/>
        </w:rPr>
      </w:pPr>
      <w:r>
        <w:rPr>
          <w:lang w:val="en-US"/>
        </w:rPr>
        <w:t>TOC 8</w:t>
      </w:r>
    </w:p>
    <w:p w:rsidR="00EF7B96" w:rsidRDefault="00943C9F" w:rsidP="00EF7B96">
      <w:pPr>
        <w:pStyle w:val="TOC9"/>
        <w:rPr>
          <w:lang w:val="en-US"/>
        </w:rPr>
      </w:pPr>
      <w:r>
        <w:rPr>
          <w:lang w:val="en-US"/>
        </w:rPr>
        <w:t>TOC 9</w:t>
      </w:r>
    </w:p>
    <w:p w:rsidR="00EF7B96" w:rsidRDefault="00943C9F" w:rsidP="00EF7B96">
      <w:pPr>
        <w:rPr>
          <w:lang w:val="en-US"/>
        </w:rPr>
      </w:pPr>
      <w:r>
        <w:rPr>
          <w:lang w:val="en-US"/>
        </w:rPr>
        <w:t>Normal</w:t>
      </w:r>
    </w:p>
    <w:p w:rsidR="00EF7B96" w:rsidRDefault="00943C9F" w:rsidP="00EF7B96">
      <w:pPr>
        <w:rPr>
          <w:lang w:val="en-US"/>
        </w:rPr>
      </w:pPr>
      <w:r>
        <w:rPr>
          <w:lang w:val="en-US"/>
        </w:rPr>
        <w:t>Normal</w:t>
      </w:r>
    </w:p>
    <w:p w:rsidR="007E753D" w:rsidRDefault="007E753D" w:rsidP="00EF7B96">
      <w:pPr>
        <w:rPr>
          <w:lang w:val="en-US"/>
        </w:rPr>
      </w:pPr>
    </w:p>
    <w:p w:rsidR="007E753D" w:rsidRDefault="007E753D" w:rsidP="00EF7B96">
      <w:pPr>
        <w:rPr>
          <w:lang w:val="en-US"/>
        </w:rPr>
        <w:sectPr w:rsidR="007E753D" w:rsidSect="00805BC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12" w:space="0" w:color="008000"/>
          <w:bottom w:val="single" w:sz="12" w:space="0" w:color="008000"/>
        </w:tblBorders>
        <w:tblLook w:val="04A0"/>
      </w:tblPr>
      <w:tblGrid>
        <w:gridCol w:w="1376"/>
        <w:gridCol w:w="1376"/>
      </w:tblGrid>
      <w:tr w:rsidR="007E753D" w:rsidRPr="007E753D" w:rsidTr="007E753D">
        <w:tc>
          <w:tcPr>
            <w:tcW w:w="1376" w:type="dxa"/>
            <w:tcBorders>
              <w:bottom w:val="single" w:sz="6" w:space="0" w:color="008000"/>
            </w:tcBorders>
            <w:shd w:val="clear" w:color="auto" w:fill="auto"/>
          </w:tcPr>
          <w:p w:rsidR="007E753D" w:rsidRPr="007E753D" w:rsidRDefault="007E753D" w:rsidP="007E753D">
            <w:pPr>
              <w:rPr>
                <w:lang w:val="en-US"/>
              </w:rPr>
            </w:pPr>
            <w:r w:rsidRPr="007E753D">
              <w:rPr>
                <w:lang w:val="en-US"/>
              </w:rPr>
              <w:lastRenderedPageBreak/>
              <w:t>Table</w:t>
            </w:r>
          </w:p>
        </w:tc>
        <w:tc>
          <w:tcPr>
            <w:tcW w:w="1376" w:type="dxa"/>
            <w:tcBorders>
              <w:bottom w:val="single" w:sz="6" w:space="0" w:color="008000"/>
            </w:tcBorders>
            <w:shd w:val="clear" w:color="auto" w:fill="auto"/>
          </w:tcPr>
          <w:p w:rsidR="007E753D" w:rsidRPr="007E753D" w:rsidRDefault="007E753D" w:rsidP="00EF7B96">
            <w:pPr>
              <w:rPr>
                <w:lang w:val="en-US"/>
              </w:rPr>
            </w:pPr>
            <w:r w:rsidRPr="007E753D">
              <w:rPr>
                <w:lang w:val="en-US"/>
              </w:rPr>
              <w:t>Simple 1</w:t>
            </w:r>
          </w:p>
        </w:tc>
      </w:tr>
      <w:tr w:rsidR="007E753D" w:rsidRPr="007E753D" w:rsidTr="007E753D">
        <w:tc>
          <w:tcPr>
            <w:tcW w:w="1376" w:type="dxa"/>
            <w:shd w:val="clear" w:color="auto" w:fill="auto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  <w:tc>
          <w:tcPr>
            <w:tcW w:w="1376" w:type="dxa"/>
            <w:shd w:val="clear" w:color="auto" w:fill="auto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W w:w="0" w:type="auto"/>
        <w:tblLook w:val="04A0"/>
      </w:tblPr>
      <w:tblGrid>
        <w:gridCol w:w="1376"/>
        <w:gridCol w:w="1376"/>
      </w:tblGrid>
      <w:tr w:rsidR="007E753D" w:rsidRPr="007E753D" w:rsidTr="007E753D">
        <w:tc>
          <w:tcPr>
            <w:tcW w:w="1376" w:type="dxa"/>
            <w:tcBorders>
              <w:bottom w:val="single" w:sz="12" w:space="0" w:color="000000"/>
              <w:right w:val="single" w:sz="12" w:space="0" w:color="000000"/>
            </w:tcBorders>
          </w:tcPr>
          <w:p w:rsidR="007E753D" w:rsidRPr="007E753D" w:rsidRDefault="007E753D" w:rsidP="00EF7B96">
            <w:pPr>
              <w:rPr>
                <w:b/>
                <w:bCs/>
                <w:lang w:val="en-US"/>
              </w:rPr>
            </w:pPr>
            <w:r w:rsidRPr="007E753D">
              <w:rPr>
                <w:b/>
                <w:bCs/>
                <w:lang w:val="en-US"/>
              </w:rPr>
              <w:t>Table</w:t>
            </w:r>
          </w:p>
        </w:tc>
        <w:tc>
          <w:tcPr>
            <w:tcW w:w="1376" w:type="dxa"/>
            <w:tcBorders>
              <w:bottom w:val="single" w:sz="12" w:space="0" w:color="000000"/>
            </w:tcBorders>
          </w:tcPr>
          <w:p w:rsidR="007E753D" w:rsidRPr="007E753D" w:rsidRDefault="007E753D" w:rsidP="00EF7B96">
            <w:pPr>
              <w:rPr>
                <w:b/>
                <w:bCs/>
                <w:lang w:val="en-US"/>
              </w:rPr>
            </w:pPr>
            <w:r w:rsidRPr="007E753D">
              <w:rPr>
                <w:b/>
                <w:bCs/>
                <w:lang w:val="en-US"/>
              </w:rPr>
              <w:t>Simple 2</w:t>
            </w:r>
          </w:p>
        </w:tc>
      </w:tr>
      <w:tr w:rsidR="007E753D" w:rsidRPr="007E753D" w:rsidTr="007E753D">
        <w:tc>
          <w:tcPr>
            <w:tcW w:w="1376" w:type="dxa"/>
            <w:tcBorders>
              <w:right w:val="single" w:sz="12" w:space="0" w:color="000000"/>
            </w:tcBorders>
          </w:tcPr>
          <w:p w:rsidR="007E753D" w:rsidRPr="007E753D" w:rsidRDefault="007E753D" w:rsidP="00EF7B96">
            <w:pPr>
              <w:rPr>
                <w:b/>
                <w:bCs/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376"/>
        <w:gridCol w:w="1376"/>
      </w:tblGrid>
      <w:tr w:rsidR="007E753D" w:rsidRPr="007E753D" w:rsidTr="007E753D">
        <w:tc>
          <w:tcPr>
            <w:tcW w:w="1376" w:type="dxa"/>
            <w:shd w:val="solid" w:color="000000" w:fill="FFFFFF"/>
          </w:tcPr>
          <w:p w:rsidR="007E753D" w:rsidRPr="007E753D" w:rsidRDefault="007E753D" w:rsidP="00EF7B96">
            <w:pPr>
              <w:rPr>
                <w:b/>
                <w:bCs/>
                <w:color w:val="FFFFFF"/>
                <w:lang w:val="en-US"/>
              </w:rPr>
            </w:pPr>
            <w:r w:rsidRPr="007E753D">
              <w:rPr>
                <w:b/>
                <w:bCs/>
                <w:color w:val="FFFFFF"/>
                <w:lang w:val="en-US"/>
              </w:rPr>
              <w:t>Table</w:t>
            </w:r>
          </w:p>
        </w:tc>
        <w:tc>
          <w:tcPr>
            <w:tcW w:w="1376" w:type="dxa"/>
            <w:shd w:val="solid" w:color="000000" w:fill="FFFFFF"/>
          </w:tcPr>
          <w:p w:rsidR="007E753D" w:rsidRPr="007E753D" w:rsidRDefault="007E753D" w:rsidP="00EF7B96">
            <w:pPr>
              <w:rPr>
                <w:b/>
                <w:bCs/>
                <w:color w:val="FFFFFF"/>
                <w:lang w:val="en-US"/>
              </w:rPr>
            </w:pPr>
            <w:r w:rsidRPr="007E753D">
              <w:rPr>
                <w:b/>
                <w:bCs/>
                <w:color w:val="FFFFFF"/>
                <w:lang w:val="en-US"/>
              </w:rPr>
              <w:t>Simple 3</w:t>
            </w:r>
          </w:p>
        </w:tc>
      </w:tr>
      <w:tr w:rsidR="007E753D" w:rsidRPr="007E753D" w:rsidTr="007E753D">
        <w:tc>
          <w:tcPr>
            <w:tcW w:w="1376" w:type="dxa"/>
            <w:shd w:val="clear" w:color="auto" w:fill="auto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  <w:tc>
          <w:tcPr>
            <w:tcW w:w="1376" w:type="dxa"/>
            <w:shd w:val="clear" w:color="auto" w:fill="auto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lassic1"/>
        <w:tblW w:w="0" w:type="auto"/>
        <w:tblLook w:val="04A0"/>
      </w:tblPr>
      <w:tblGrid>
        <w:gridCol w:w="1376"/>
        <w:gridCol w:w="1376"/>
      </w:tblGrid>
      <w:tr w:rsidR="007E753D" w:rsidRPr="007E753D" w:rsidTr="00FE515E">
        <w:trPr>
          <w:cnfStyle w:val="100000000000"/>
        </w:trPr>
        <w:tc>
          <w:tcPr>
            <w:cnfStyle w:val="001000000000"/>
            <w:tcW w:w="1376" w:type="dxa"/>
          </w:tcPr>
          <w:p w:rsidR="007E753D" w:rsidRPr="007E753D" w:rsidRDefault="007E753D" w:rsidP="00EF7B96">
            <w:pPr>
              <w:rPr>
                <w:lang w:val="en-US"/>
              </w:rPr>
            </w:pPr>
            <w:r w:rsidRPr="007E753D"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FE515E" w:rsidP="00FE515E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Classic</w:t>
            </w:r>
            <w:r w:rsidR="007E753D" w:rsidRPr="007E753D">
              <w:rPr>
                <w:lang w:val="en-US"/>
              </w:rPr>
              <w:t xml:space="preserve"> </w:t>
            </w:r>
            <w:r>
              <w:rPr>
                <w:lang w:val="en-US"/>
              </w:rPr>
              <w:t>1</w:t>
            </w:r>
          </w:p>
        </w:tc>
      </w:tr>
      <w:tr w:rsidR="007E753D" w:rsidRPr="007E753D" w:rsidTr="00FE515E">
        <w:tc>
          <w:tcPr>
            <w:cnfStyle w:val="001000000000"/>
            <w:tcW w:w="1376" w:type="dxa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EF7B96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lassic2"/>
        <w:tblW w:w="0" w:type="auto"/>
        <w:tblLook w:val="04A0"/>
      </w:tblPr>
      <w:tblGrid>
        <w:gridCol w:w="1376"/>
        <w:gridCol w:w="1376"/>
      </w:tblGrid>
      <w:tr w:rsidR="007E753D" w:rsidRPr="007E753D" w:rsidTr="00FE515E">
        <w:trPr>
          <w:cnfStyle w:val="100000000000"/>
        </w:trPr>
        <w:tc>
          <w:tcPr>
            <w:cnfStyle w:val="001000000100"/>
            <w:tcW w:w="1376" w:type="dxa"/>
          </w:tcPr>
          <w:p w:rsidR="007E753D" w:rsidRPr="007E753D" w:rsidRDefault="007E753D" w:rsidP="00EF7B96">
            <w:pPr>
              <w:rPr>
                <w:lang w:val="en-US"/>
              </w:rPr>
            </w:pPr>
            <w:r w:rsidRPr="007E753D"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FE515E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Classic 2</w:t>
            </w:r>
          </w:p>
        </w:tc>
      </w:tr>
      <w:tr w:rsidR="007E753D" w:rsidRPr="007E753D" w:rsidTr="00FE515E">
        <w:tc>
          <w:tcPr>
            <w:cnfStyle w:val="001000000000"/>
            <w:tcW w:w="1376" w:type="dxa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EF7B96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lassic3"/>
        <w:tblW w:w="0" w:type="auto"/>
        <w:tblLook w:val="04A0"/>
      </w:tblPr>
      <w:tblGrid>
        <w:gridCol w:w="1376"/>
        <w:gridCol w:w="1376"/>
      </w:tblGrid>
      <w:tr w:rsidR="007E753D" w:rsidRPr="007E753D" w:rsidTr="00FE515E">
        <w:trPr>
          <w:cnfStyle w:val="100000000000"/>
        </w:trPr>
        <w:tc>
          <w:tcPr>
            <w:cnfStyle w:val="001000000000"/>
            <w:tcW w:w="1376" w:type="dxa"/>
          </w:tcPr>
          <w:p w:rsidR="007E753D" w:rsidRPr="007E753D" w:rsidRDefault="007E753D" w:rsidP="00EF7B96">
            <w:pPr>
              <w:rPr>
                <w:lang w:val="en-US"/>
              </w:rPr>
            </w:pPr>
            <w:r w:rsidRPr="007E753D"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FE515E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Classic 3</w:t>
            </w:r>
          </w:p>
        </w:tc>
      </w:tr>
      <w:tr w:rsidR="007E753D" w:rsidRPr="007E753D" w:rsidTr="00FE515E">
        <w:tc>
          <w:tcPr>
            <w:cnfStyle w:val="001000000000"/>
            <w:tcW w:w="1376" w:type="dxa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EF7B96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lassic4"/>
        <w:tblW w:w="0" w:type="auto"/>
        <w:tblLook w:val="04A0"/>
      </w:tblPr>
      <w:tblGrid>
        <w:gridCol w:w="1376"/>
        <w:gridCol w:w="1376"/>
      </w:tblGrid>
      <w:tr w:rsidR="007E753D" w:rsidRPr="007E753D" w:rsidTr="00FE515E">
        <w:trPr>
          <w:cnfStyle w:val="100000000000"/>
        </w:trPr>
        <w:tc>
          <w:tcPr>
            <w:cnfStyle w:val="001000000100"/>
            <w:tcW w:w="1376" w:type="dxa"/>
          </w:tcPr>
          <w:p w:rsidR="007E753D" w:rsidRPr="007E753D" w:rsidRDefault="00FE515E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FE515E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Classic 4</w:t>
            </w:r>
          </w:p>
        </w:tc>
      </w:tr>
      <w:tr w:rsidR="007E753D" w:rsidRPr="007E753D" w:rsidTr="00FE515E">
        <w:tc>
          <w:tcPr>
            <w:cnfStyle w:val="001000000000"/>
            <w:tcW w:w="1376" w:type="dxa"/>
          </w:tcPr>
          <w:p w:rsidR="007E753D" w:rsidRPr="007E753D" w:rsidRDefault="007E753D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EF7B96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olorful1"/>
        <w:tblW w:w="0" w:type="auto"/>
        <w:tblLook w:val="04A0"/>
      </w:tblPr>
      <w:tblGrid>
        <w:gridCol w:w="1376"/>
        <w:gridCol w:w="1376"/>
      </w:tblGrid>
      <w:tr w:rsidR="007E753D" w:rsidRPr="007E753D" w:rsidTr="00236F8D">
        <w:trPr>
          <w:cnfStyle w:val="100000000000"/>
        </w:trPr>
        <w:tc>
          <w:tcPr>
            <w:cnfStyle w:val="001000000100"/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236F8D" w:rsidP="007E753D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1</w:t>
            </w:r>
          </w:p>
        </w:tc>
      </w:tr>
      <w:tr w:rsidR="007E753D" w:rsidRPr="007E753D" w:rsidTr="00236F8D">
        <w:tc>
          <w:tcPr>
            <w:cnfStyle w:val="001000000000"/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7E753D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olorful2"/>
        <w:tblW w:w="0" w:type="auto"/>
        <w:tblLook w:val="04A0"/>
      </w:tblPr>
      <w:tblGrid>
        <w:gridCol w:w="1376"/>
        <w:gridCol w:w="1376"/>
      </w:tblGrid>
      <w:tr w:rsidR="007E753D" w:rsidRPr="007E753D" w:rsidTr="00236F8D">
        <w:trPr>
          <w:cnfStyle w:val="100000000000"/>
        </w:trPr>
        <w:tc>
          <w:tcPr>
            <w:cnfStyle w:val="001000000000"/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236F8D" w:rsidP="007E753D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2</w:t>
            </w:r>
          </w:p>
        </w:tc>
      </w:tr>
      <w:tr w:rsidR="007E753D" w:rsidRPr="007E753D" w:rsidTr="00236F8D">
        <w:tc>
          <w:tcPr>
            <w:cnfStyle w:val="001000000000"/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7E753D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olorful3"/>
        <w:tblW w:w="0" w:type="auto"/>
        <w:tblLook w:val="04A0"/>
      </w:tblPr>
      <w:tblGrid>
        <w:gridCol w:w="1376"/>
        <w:gridCol w:w="1376"/>
      </w:tblGrid>
      <w:tr w:rsidR="007E753D" w:rsidRPr="007E753D" w:rsidTr="00236F8D">
        <w:trPr>
          <w:cnfStyle w:val="100000000000"/>
        </w:trPr>
        <w:tc>
          <w:tcPr>
            <w:cnfStyle w:val="001000000100"/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Table</w:t>
            </w:r>
          </w:p>
        </w:tc>
        <w:tc>
          <w:tcPr>
            <w:tcW w:w="1376" w:type="dxa"/>
          </w:tcPr>
          <w:p w:rsidR="007E753D" w:rsidRPr="007E753D" w:rsidRDefault="00236F8D" w:rsidP="007E753D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3</w:t>
            </w:r>
          </w:p>
        </w:tc>
      </w:tr>
      <w:tr w:rsidR="007E753D" w:rsidRPr="007E753D" w:rsidTr="00236F8D">
        <w:tc>
          <w:tcPr>
            <w:cnfStyle w:val="001000000000"/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7E753D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olumns1"/>
        <w:tblW w:w="0" w:type="auto"/>
        <w:tblLook w:val="04A0"/>
      </w:tblPr>
      <w:tblGrid>
        <w:gridCol w:w="1376"/>
        <w:gridCol w:w="1376"/>
      </w:tblGrid>
      <w:tr w:rsidR="007E753D" w:rsidRPr="007E753D" w:rsidTr="00236F8D">
        <w:trPr>
          <w:cnfStyle w:val="100000000000"/>
        </w:trPr>
        <w:tc>
          <w:tcPr>
            <w:cnfStyle w:val="001000000000"/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236F8D" w:rsidP="007E753D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Columns 1</w:t>
            </w:r>
          </w:p>
        </w:tc>
      </w:tr>
      <w:tr w:rsidR="007E753D" w:rsidRPr="007E753D" w:rsidTr="00236F8D">
        <w:tc>
          <w:tcPr>
            <w:cnfStyle w:val="001000000000"/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7E753D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olumns2"/>
        <w:tblW w:w="0" w:type="auto"/>
        <w:tblLook w:val="04A0"/>
      </w:tblPr>
      <w:tblGrid>
        <w:gridCol w:w="1376"/>
        <w:gridCol w:w="1376"/>
      </w:tblGrid>
      <w:tr w:rsidR="007E753D" w:rsidRPr="007E753D" w:rsidTr="00236F8D">
        <w:trPr>
          <w:cnfStyle w:val="100000000000"/>
        </w:trPr>
        <w:tc>
          <w:tcPr>
            <w:cnfStyle w:val="001000000000"/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236F8D" w:rsidP="007E753D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Columns 2</w:t>
            </w:r>
          </w:p>
        </w:tc>
      </w:tr>
      <w:tr w:rsidR="007E753D" w:rsidRPr="007E753D" w:rsidTr="00236F8D">
        <w:tc>
          <w:tcPr>
            <w:cnfStyle w:val="001000000000"/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7E753D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olumns3"/>
        <w:tblW w:w="0" w:type="auto"/>
        <w:tblLook w:val="04A0"/>
      </w:tblPr>
      <w:tblGrid>
        <w:gridCol w:w="1376"/>
        <w:gridCol w:w="1376"/>
      </w:tblGrid>
      <w:tr w:rsidR="007E753D" w:rsidRPr="007E753D" w:rsidTr="00236F8D">
        <w:trPr>
          <w:cnfStyle w:val="100000000000"/>
        </w:trPr>
        <w:tc>
          <w:tcPr>
            <w:cnfStyle w:val="001000000000"/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236F8D" w:rsidP="007E753D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Columns 3</w:t>
            </w:r>
          </w:p>
        </w:tc>
      </w:tr>
      <w:tr w:rsidR="007E753D" w:rsidRPr="007E753D" w:rsidTr="00236F8D">
        <w:tc>
          <w:tcPr>
            <w:cnfStyle w:val="001000000000"/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7E753D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olumns4"/>
        <w:tblW w:w="0" w:type="auto"/>
        <w:tblLook w:val="04A0"/>
      </w:tblPr>
      <w:tblGrid>
        <w:gridCol w:w="1376"/>
        <w:gridCol w:w="1376"/>
      </w:tblGrid>
      <w:tr w:rsidR="007E753D" w:rsidRPr="007E753D" w:rsidTr="00236F8D">
        <w:trPr>
          <w:cnfStyle w:val="100000000000"/>
        </w:trPr>
        <w:tc>
          <w:tcPr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t>Columns 4</w:t>
            </w:r>
          </w:p>
        </w:tc>
      </w:tr>
      <w:tr w:rsidR="007E753D" w:rsidRPr="007E753D" w:rsidTr="00236F8D">
        <w:tc>
          <w:tcPr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Columns5"/>
        <w:tblW w:w="0" w:type="auto"/>
        <w:tblLook w:val="04A0"/>
      </w:tblPr>
      <w:tblGrid>
        <w:gridCol w:w="1376"/>
        <w:gridCol w:w="1376"/>
      </w:tblGrid>
      <w:tr w:rsidR="007E753D" w:rsidRPr="007E753D" w:rsidTr="00236F8D">
        <w:trPr>
          <w:cnfStyle w:val="100000000000"/>
        </w:trPr>
        <w:tc>
          <w:tcPr>
            <w:cnfStyle w:val="001000000000"/>
            <w:tcW w:w="1376" w:type="dxa"/>
          </w:tcPr>
          <w:p w:rsidR="007E753D" w:rsidRPr="007E753D" w:rsidRDefault="00236F8D" w:rsidP="007E753D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7E753D" w:rsidRPr="007E753D" w:rsidRDefault="00236F8D" w:rsidP="007E753D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Columns 5</w:t>
            </w:r>
          </w:p>
        </w:tc>
      </w:tr>
      <w:tr w:rsidR="007E753D" w:rsidRPr="007E753D" w:rsidTr="00236F8D">
        <w:tc>
          <w:tcPr>
            <w:cnfStyle w:val="001000000000"/>
            <w:tcW w:w="1376" w:type="dxa"/>
          </w:tcPr>
          <w:p w:rsidR="007E753D" w:rsidRPr="007E753D" w:rsidRDefault="007E753D" w:rsidP="007E753D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7E753D" w:rsidRPr="007E753D" w:rsidRDefault="007E753D" w:rsidP="007E753D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Grid1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Grid 1</w:t>
            </w:r>
          </w:p>
        </w:tc>
      </w:tr>
      <w:tr w:rsidR="00B8411B" w:rsidRPr="007E753D" w:rsidTr="00B8411B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Grid2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Grid 2</w:t>
            </w:r>
          </w:p>
        </w:tc>
      </w:tr>
      <w:tr w:rsidR="00B8411B" w:rsidRPr="007E753D" w:rsidTr="00B8411B"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Grid3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Grid 3</w:t>
            </w:r>
          </w:p>
        </w:tc>
      </w:tr>
      <w:tr w:rsidR="00B8411B" w:rsidRPr="007E753D" w:rsidTr="00B8411B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Grid4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Grid 4</w:t>
            </w:r>
          </w:p>
        </w:tc>
      </w:tr>
      <w:tr w:rsidR="00B8411B" w:rsidRPr="007E753D" w:rsidTr="00B8411B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Grid5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cnfStyle w:val="0000000001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Grid 5</w:t>
            </w:r>
          </w:p>
        </w:tc>
      </w:tr>
      <w:tr w:rsidR="00B8411B" w:rsidRPr="007E753D" w:rsidTr="00B8411B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Grid6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cnfStyle w:val="0010000001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Grid 6</w:t>
            </w:r>
          </w:p>
        </w:tc>
      </w:tr>
      <w:tr w:rsidR="00B8411B" w:rsidRPr="007E753D" w:rsidTr="00B8411B"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000000"/>
              <w:rPr>
                <w:lang w:val="en-US"/>
              </w:rPr>
            </w:pPr>
          </w:p>
        </w:tc>
      </w:tr>
    </w:tbl>
    <w:p w:rsidR="007E753D" w:rsidRDefault="007E753D" w:rsidP="00EF7B96">
      <w:pPr>
        <w:rPr>
          <w:lang w:val="en-US"/>
        </w:rPr>
      </w:pPr>
    </w:p>
    <w:tbl>
      <w:tblPr>
        <w:tblStyle w:val="TableGrid7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cnfStyle w:val="0010000001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Grid 7</w:t>
            </w:r>
          </w:p>
        </w:tc>
      </w:tr>
      <w:tr w:rsidR="00B8411B" w:rsidRPr="007E753D" w:rsidTr="00B8411B"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000000"/>
              <w:rPr>
                <w:lang w:val="en-US"/>
              </w:rPr>
            </w:pPr>
          </w:p>
        </w:tc>
      </w:tr>
    </w:tbl>
    <w:p w:rsidR="00B8411B" w:rsidRDefault="00B8411B" w:rsidP="00EF7B96">
      <w:pPr>
        <w:rPr>
          <w:lang w:val="en-US"/>
        </w:rPr>
      </w:pPr>
    </w:p>
    <w:tbl>
      <w:tblPr>
        <w:tblStyle w:val="TableGrid8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Grid 8</w:t>
            </w:r>
          </w:p>
        </w:tc>
      </w:tr>
      <w:tr w:rsidR="00B8411B" w:rsidRPr="007E753D" w:rsidTr="00B8411B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EF7B96">
      <w:pPr>
        <w:rPr>
          <w:lang w:val="en-US"/>
        </w:rPr>
      </w:pPr>
    </w:p>
    <w:tbl>
      <w:tblPr>
        <w:tblStyle w:val="TableList1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List 1</w:t>
            </w:r>
          </w:p>
        </w:tc>
      </w:tr>
      <w:tr w:rsidR="00B8411B" w:rsidRPr="007E753D" w:rsidTr="00B8411B">
        <w:trPr>
          <w:cnfStyle w:val="0000001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EF7B96">
      <w:pPr>
        <w:rPr>
          <w:lang w:val="en-US"/>
        </w:rPr>
      </w:pPr>
    </w:p>
    <w:tbl>
      <w:tblPr>
        <w:tblStyle w:val="TableList2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List 2</w:t>
            </w:r>
          </w:p>
        </w:tc>
      </w:tr>
      <w:tr w:rsidR="00B8411B" w:rsidRPr="007E753D" w:rsidTr="00B8411B">
        <w:trPr>
          <w:cnfStyle w:val="0000001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EF7B96">
      <w:pPr>
        <w:rPr>
          <w:lang w:val="en-US"/>
        </w:rPr>
      </w:pPr>
    </w:p>
    <w:tbl>
      <w:tblPr>
        <w:tblStyle w:val="TableList3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List 3</w:t>
            </w:r>
          </w:p>
        </w:tc>
      </w:tr>
      <w:tr w:rsidR="00B8411B" w:rsidRPr="007E753D" w:rsidTr="00B8411B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EF7B96">
      <w:pPr>
        <w:rPr>
          <w:lang w:val="en-US"/>
        </w:rPr>
      </w:pPr>
    </w:p>
    <w:tbl>
      <w:tblPr>
        <w:tblStyle w:val="TableList4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List 4</w:t>
            </w:r>
          </w:p>
        </w:tc>
      </w:tr>
      <w:tr w:rsidR="00B8411B" w:rsidRPr="007E753D" w:rsidTr="00B8411B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EF7B96">
      <w:pPr>
        <w:rPr>
          <w:lang w:val="en-US"/>
        </w:rPr>
      </w:pPr>
    </w:p>
    <w:tbl>
      <w:tblPr>
        <w:tblStyle w:val="TableList5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List 5</w:t>
            </w:r>
          </w:p>
        </w:tc>
      </w:tr>
      <w:tr w:rsidR="00B8411B" w:rsidRPr="007E753D" w:rsidTr="00B8411B"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000000"/>
              <w:rPr>
                <w:lang w:val="en-US"/>
              </w:rPr>
            </w:pPr>
          </w:p>
        </w:tc>
      </w:tr>
    </w:tbl>
    <w:p w:rsidR="00B8411B" w:rsidRDefault="00B8411B" w:rsidP="00EF7B96">
      <w:pPr>
        <w:rPr>
          <w:lang w:val="en-US"/>
        </w:rPr>
      </w:pPr>
    </w:p>
    <w:tbl>
      <w:tblPr>
        <w:tblStyle w:val="TableList6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List 6</w:t>
            </w:r>
          </w:p>
        </w:tc>
      </w:tr>
      <w:tr w:rsidR="00B8411B" w:rsidRPr="007E753D" w:rsidTr="00B8411B">
        <w:trPr>
          <w:cnfStyle w:val="0000001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100000"/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List7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List 7</w:t>
            </w:r>
          </w:p>
        </w:tc>
      </w:tr>
      <w:tr w:rsidR="00B8411B" w:rsidRPr="007E753D" w:rsidTr="00B8411B">
        <w:trPr>
          <w:cnfStyle w:val="0000001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100000"/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List8"/>
        <w:tblW w:w="0" w:type="auto"/>
        <w:tblLook w:val="04A0"/>
      </w:tblPr>
      <w:tblGrid>
        <w:gridCol w:w="1376"/>
        <w:gridCol w:w="1376"/>
      </w:tblGrid>
      <w:tr w:rsidR="00B8411B" w:rsidRPr="007E753D" w:rsidTr="00B8411B">
        <w:trPr>
          <w:cnfStyle w:val="1000000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List 8</w:t>
            </w:r>
          </w:p>
        </w:tc>
      </w:tr>
      <w:tr w:rsidR="00B8411B" w:rsidRPr="007E753D" w:rsidTr="00B8411B">
        <w:trPr>
          <w:cnfStyle w:val="0000001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100000"/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3Deffects1"/>
        <w:tblW w:w="0" w:type="auto"/>
        <w:tblLook w:val="04A0"/>
      </w:tblPr>
      <w:tblGrid>
        <w:gridCol w:w="1188"/>
        <w:gridCol w:w="1564"/>
      </w:tblGrid>
      <w:tr w:rsidR="00B8411B" w:rsidRPr="007E753D" w:rsidTr="00B8411B">
        <w:trPr>
          <w:cnfStyle w:val="100000000000"/>
        </w:trPr>
        <w:tc>
          <w:tcPr>
            <w:cnfStyle w:val="001000000100"/>
            <w:tcW w:w="1188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564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3D Effects 1</w:t>
            </w:r>
          </w:p>
        </w:tc>
      </w:tr>
      <w:tr w:rsidR="00B8411B" w:rsidRPr="007E753D" w:rsidTr="00B8411B">
        <w:tc>
          <w:tcPr>
            <w:cnfStyle w:val="001000000000"/>
            <w:tcW w:w="1188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564" w:type="dxa"/>
          </w:tcPr>
          <w:p w:rsidR="00B8411B" w:rsidRPr="007E753D" w:rsidRDefault="00B8411B" w:rsidP="00D05AA3">
            <w:pPr>
              <w:cnfStyle w:val="000000000000"/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3Deffects2"/>
        <w:tblW w:w="0" w:type="auto"/>
        <w:tblLook w:val="04A0"/>
      </w:tblPr>
      <w:tblGrid>
        <w:gridCol w:w="1188"/>
        <w:gridCol w:w="1564"/>
      </w:tblGrid>
      <w:tr w:rsidR="00B8411B" w:rsidRPr="007E753D" w:rsidTr="00B8411B">
        <w:trPr>
          <w:cnfStyle w:val="100000000000"/>
        </w:trPr>
        <w:tc>
          <w:tcPr>
            <w:cnfStyle w:val="001000000000"/>
            <w:tcW w:w="1188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564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3D Effects 2</w:t>
            </w:r>
          </w:p>
        </w:tc>
      </w:tr>
      <w:tr w:rsidR="00B8411B" w:rsidRPr="007E753D" w:rsidTr="00B8411B">
        <w:trPr>
          <w:cnfStyle w:val="000000100000"/>
        </w:trPr>
        <w:tc>
          <w:tcPr>
            <w:cnfStyle w:val="001000000000"/>
            <w:tcW w:w="1188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564" w:type="dxa"/>
          </w:tcPr>
          <w:p w:rsidR="00B8411B" w:rsidRPr="007E753D" w:rsidRDefault="00B8411B" w:rsidP="00D05AA3">
            <w:pPr>
              <w:cnfStyle w:val="000000100000"/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3Deffects3"/>
        <w:tblW w:w="0" w:type="auto"/>
        <w:tblLook w:val="04A0"/>
      </w:tblPr>
      <w:tblGrid>
        <w:gridCol w:w="1188"/>
        <w:gridCol w:w="1564"/>
      </w:tblGrid>
      <w:tr w:rsidR="00B8411B" w:rsidRPr="007E753D" w:rsidTr="00B8411B">
        <w:trPr>
          <w:cnfStyle w:val="100000000000"/>
        </w:trPr>
        <w:tc>
          <w:tcPr>
            <w:cnfStyle w:val="001000000000"/>
            <w:tcW w:w="1188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564" w:type="dxa"/>
          </w:tcPr>
          <w:p w:rsidR="00B8411B" w:rsidRPr="007E753D" w:rsidRDefault="00B8411B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3D Effects 3</w:t>
            </w:r>
          </w:p>
        </w:tc>
      </w:tr>
      <w:tr w:rsidR="00B8411B" w:rsidRPr="007E753D" w:rsidTr="00B8411B">
        <w:trPr>
          <w:cnfStyle w:val="000000100000"/>
        </w:trPr>
        <w:tc>
          <w:tcPr>
            <w:cnfStyle w:val="001000000000"/>
            <w:tcW w:w="1188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564" w:type="dxa"/>
          </w:tcPr>
          <w:p w:rsidR="00B8411B" w:rsidRPr="007E753D" w:rsidRDefault="00B8411B" w:rsidP="00D05AA3">
            <w:pPr>
              <w:cnfStyle w:val="000000100000"/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Professional"/>
        <w:tblW w:w="0" w:type="auto"/>
        <w:tblLook w:val="04A0"/>
      </w:tblPr>
      <w:tblGrid>
        <w:gridCol w:w="1376"/>
        <w:gridCol w:w="1376"/>
      </w:tblGrid>
      <w:tr w:rsidR="00B8411B" w:rsidRPr="007E753D" w:rsidTr="004262EC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4262EC" w:rsidP="00D05AA3">
            <w:pPr>
              <w:rPr>
                <w:lang w:val="en-US"/>
              </w:rPr>
            </w:pPr>
            <w:r>
              <w:rPr>
                <w:lang w:val="en-US"/>
              </w:rPr>
              <w:t>Professional</w:t>
            </w:r>
          </w:p>
        </w:tc>
      </w:tr>
      <w:tr w:rsidR="00B8411B" w:rsidRPr="007E753D" w:rsidTr="004262EC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Subtle1"/>
        <w:tblW w:w="0" w:type="auto"/>
        <w:tblLook w:val="04A0"/>
      </w:tblPr>
      <w:tblGrid>
        <w:gridCol w:w="1376"/>
        <w:gridCol w:w="1376"/>
      </w:tblGrid>
      <w:tr w:rsidR="00B8411B" w:rsidRPr="007E753D" w:rsidTr="004262EC">
        <w:trPr>
          <w:cnfStyle w:val="1000000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4262E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Subtle 1</w:t>
            </w:r>
          </w:p>
        </w:tc>
      </w:tr>
      <w:tr w:rsidR="00B8411B" w:rsidRPr="007E753D" w:rsidTr="004262EC">
        <w:trPr>
          <w:cnfStyle w:val="0000001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100000"/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Subtle2"/>
        <w:tblW w:w="0" w:type="auto"/>
        <w:tblLook w:val="04A0"/>
      </w:tblPr>
      <w:tblGrid>
        <w:gridCol w:w="1376"/>
        <w:gridCol w:w="1376"/>
      </w:tblGrid>
      <w:tr w:rsidR="00B8411B" w:rsidRPr="007E753D" w:rsidTr="004262EC">
        <w:trPr>
          <w:cnfStyle w:val="100000000000"/>
        </w:trPr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Table</w:t>
            </w:r>
          </w:p>
        </w:tc>
        <w:tc>
          <w:tcPr>
            <w:tcW w:w="1376" w:type="dxa"/>
          </w:tcPr>
          <w:p w:rsidR="00B8411B" w:rsidRPr="007E753D" w:rsidRDefault="004262E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Subtle 2</w:t>
            </w:r>
          </w:p>
        </w:tc>
      </w:tr>
      <w:tr w:rsidR="00B8411B" w:rsidRPr="007E753D" w:rsidTr="004262EC">
        <w:tc>
          <w:tcPr>
            <w:cnfStyle w:val="001000000000"/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cnfStyle w:val="000000000000"/>
              <w:rPr>
                <w:lang w:val="en-US"/>
              </w:rPr>
            </w:pPr>
          </w:p>
        </w:tc>
      </w:tr>
    </w:tbl>
    <w:p w:rsidR="00B8411B" w:rsidRPr="00EF7B96" w:rsidRDefault="00B8411B" w:rsidP="00B8411B">
      <w:pPr>
        <w:rPr>
          <w:lang w:val="en-US"/>
        </w:rPr>
      </w:pPr>
    </w:p>
    <w:p w:rsidR="00B8411B" w:rsidRDefault="00B8411B" w:rsidP="00B8411B">
      <w:pPr>
        <w:rPr>
          <w:lang w:val="en-US"/>
        </w:rPr>
      </w:pPr>
    </w:p>
    <w:tbl>
      <w:tblPr>
        <w:tblStyle w:val="TableContemporary"/>
        <w:tblW w:w="0" w:type="auto"/>
        <w:tblLook w:val="04A0"/>
      </w:tblPr>
      <w:tblGrid>
        <w:gridCol w:w="1211"/>
        <w:gridCol w:w="1541"/>
      </w:tblGrid>
      <w:tr w:rsidR="00B8411B" w:rsidRPr="007E753D" w:rsidTr="004262EC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4262EC" w:rsidP="00D05AA3">
            <w:pPr>
              <w:rPr>
                <w:lang w:val="en-US"/>
              </w:rPr>
            </w:pPr>
            <w:r>
              <w:rPr>
                <w:lang w:val="en-US"/>
              </w:rPr>
              <w:t>Contemporary</w:t>
            </w:r>
          </w:p>
        </w:tc>
      </w:tr>
      <w:tr w:rsidR="00B8411B" w:rsidRPr="007E753D" w:rsidTr="004262EC">
        <w:trPr>
          <w:cnfStyle w:val="0000001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Elegant"/>
        <w:tblW w:w="0" w:type="auto"/>
        <w:tblLook w:val="04A0"/>
      </w:tblPr>
      <w:tblGrid>
        <w:gridCol w:w="1376"/>
        <w:gridCol w:w="1376"/>
      </w:tblGrid>
      <w:tr w:rsidR="00B8411B" w:rsidRPr="007E753D" w:rsidTr="004262EC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4262EC" w:rsidP="00D05AA3">
            <w:pPr>
              <w:rPr>
                <w:lang w:val="en-US"/>
              </w:rPr>
            </w:pPr>
            <w:r>
              <w:rPr>
                <w:lang w:val="en-US"/>
              </w:rPr>
              <w:t>Elegant</w:t>
            </w:r>
          </w:p>
        </w:tc>
      </w:tr>
      <w:tr w:rsidR="00B8411B" w:rsidRPr="007E753D" w:rsidTr="004262EC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Theme"/>
        <w:tblW w:w="0" w:type="auto"/>
        <w:tblLook w:val="04A0"/>
      </w:tblPr>
      <w:tblGrid>
        <w:gridCol w:w="1376"/>
        <w:gridCol w:w="1376"/>
      </w:tblGrid>
      <w:tr w:rsidR="00B8411B" w:rsidRPr="007E753D" w:rsidTr="00C87653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Theme</w:t>
            </w:r>
          </w:p>
        </w:tc>
      </w:tr>
      <w:tr w:rsidR="00B8411B" w:rsidRPr="007E753D" w:rsidTr="00C87653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B8411B" w:rsidRDefault="00B8411B" w:rsidP="00B8411B">
      <w:pPr>
        <w:rPr>
          <w:lang w:val="en-US"/>
        </w:rPr>
      </w:pPr>
    </w:p>
    <w:tbl>
      <w:tblPr>
        <w:tblStyle w:val="TableWeb1"/>
        <w:tblW w:w="0" w:type="auto"/>
        <w:tblLook w:val="04A0"/>
      </w:tblPr>
      <w:tblGrid>
        <w:gridCol w:w="1431"/>
        <w:gridCol w:w="1431"/>
      </w:tblGrid>
      <w:tr w:rsidR="00B8411B" w:rsidRPr="007E753D" w:rsidTr="00C87653">
        <w:trPr>
          <w:cnfStyle w:val="100000000000"/>
        </w:trPr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8411B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Web 1</w:t>
            </w:r>
          </w:p>
        </w:tc>
      </w:tr>
      <w:tr w:rsidR="00B8411B" w:rsidRPr="007E753D" w:rsidTr="00C87653"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8411B" w:rsidRPr="007E753D" w:rsidRDefault="00B8411B" w:rsidP="00D05AA3">
            <w:pPr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TableWeb2"/>
        <w:tblW w:w="0" w:type="auto"/>
        <w:tblLook w:val="04A0"/>
      </w:tblPr>
      <w:tblGrid>
        <w:gridCol w:w="1431"/>
        <w:gridCol w:w="1431"/>
      </w:tblGrid>
      <w:tr w:rsidR="00C87653" w:rsidRPr="007E753D" w:rsidTr="00C87653">
        <w:trPr>
          <w:cnfStyle w:val="100000000000"/>
        </w:trPr>
        <w:tc>
          <w:tcPr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Web 2</w:t>
            </w:r>
          </w:p>
        </w:tc>
      </w:tr>
      <w:tr w:rsidR="00C87653" w:rsidRPr="007E753D" w:rsidTr="00C87653">
        <w:tc>
          <w:tcPr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TableWeb3"/>
        <w:tblW w:w="0" w:type="auto"/>
        <w:tblLook w:val="04A0"/>
      </w:tblPr>
      <w:tblGrid>
        <w:gridCol w:w="1436"/>
        <w:gridCol w:w="1436"/>
      </w:tblGrid>
      <w:tr w:rsidR="00C87653" w:rsidRPr="007E753D" w:rsidTr="00C87653">
        <w:trPr>
          <w:cnfStyle w:val="100000000000"/>
        </w:trPr>
        <w:tc>
          <w:tcPr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Web 3</w:t>
            </w:r>
          </w:p>
        </w:tc>
      </w:tr>
      <w:tr w:rsidR="00C87653" w:rsidRPr="007E753D" w:rsidTr="00C87653">
        <w:tc>
          <w:tcPr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</w:tr>
    </w:tbl>
    <w:p w:rsidR="00C87653" w:rsidRPr="00EF7B96" w:rsidRDefault="00C87653" w:rsidP="00C87653">
      <w:pPr>
        <w:rPr>
          <w:lang w:val="en-US"/>
        </w:rPr>
      </w:pPr>
    </w:p>
    <w:tbl>
      <w:tblPr>
        <w:tblStyle w:val="LightShading"/>
        <w:tblW w:w="0" w:type="auto"/>
        <w:tblLook w:val="04A0"/>
      </w:tblPr>
      <w:tblGrid>
        <w:gridCol w:w="1376"/>
        <w:gridCol w:w="1376"/>
      </w:tblGrid>
      <w:tr w:rsidR="00C87653" w:rsidRPr="007E753D" w:rsidTr="002E295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Shading</w:t>
            </w:r>
          </w:p>
        </w:tc>
      </w:tr>
      <w:tr w:rsidR="00C87653" w:rsidRPr="007E753D" w:rsidTr="002E295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Shading-Accent1"/>
        <w:tblW w:w="0" w:type="auto"/>
        <w:tblLook w:val="04A0"/>
      </w:tblPr>
      <w:tblGrid>
        <w:gridCol w:w="1376"/>
        <w:gridCol w:w="1376"/>
      </w:tblGrid>
      <w:tr w:rsidR="00C87653" w:rsidRPr="007E753D" w:rsidTr="002E295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Light </w:t>
            </w:r>
            <w:r>
              <w:rPr>
                <w:lang w:val="en-US"/>
              </w:rPr>
              <w:lastRenderedPageBreak/>
              <w:t>Shading 1</w:t>
            </w:r>
          </w:p>
        </w:tc>
      </w:tr>
      <w:tr w:rsidR="00C87653" w:rsidRPr="007E753D" w:rsidTr="002E295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Shading-Accent2"/>
        <w:tblW w:w="0" w:type="auto"/>
        <w:tblLook w:val="04A0"/>
      </w:tblPr>
      <w:tblGrid>
        <w:gridCol w:w="1376"/>
        <w:gridCol w:w="1376"/>
      </w:tblGrid>
      <w:tr w:rsidR="00C87653" w:rsidRPr="007E753D" w:rsidTr="00C87653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Shading 2</w:t>
            </w:r>
          </w:p>
        </w:tc>
      </w:tr>
      <w:tr w:rsidR="00C87653" w:rsidRPr="007E753D" w:rsidTr="00C87653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Shading-Accent3"/>
        <w:tblW w:w="0" w:type="auto"/>
        <w:tblLook w:val="04A0"/>
      </w:tblPr>
      <w:tblGrid>
        <w:gridCol w:w="1376"/>
        <w:gridCol w:w="1376"/>
      </w:tblGrid>
      <w:tr w:rsidR="00C87653" w:rsidRPr="007E753D" w:rsidTr="00C87653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Shading 3</w:t>
            </w:r>
          </w:p>
        </w:tc>
      </w:tr>
      <w:tr w:rsidR="00C87653" w:rsidRPr="007E753D" w:rsidTr="00C87653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Shading-Accent4"/>
        <w:tblW w:w="0" w:type="auto"/>
        <w:tblLook w:val="04A0"/>
      </w:tblPr>
      <w:tblGrid>
        <w:gridCol w:w="1376"/>
        <w:gridCol w:w="1376"/>
      </w:tblGrid>
      <w:tr w:rsidR="00C87653" w:rsidRPr="007E753D" w:rsidTr="00C87653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Shading 4</w:t>
            </w:r>
          </w:p>
        </w:tc>
      </w:tr>
      <w:tr w:rsidR="00C87653" w:rsidRPr="007E753D" w:rsidTr="00C87653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Shading-Accent5"/>
        <w:tblW w:w="0" w:type="auto"/>
        <w:tblLook w:val="04A0"/>
      </w:tblPr>
      <w:tblGrid>
        <w:gridCol w:w="1376"/>
        <w:gridCol w:w="1376"/>
      </w:tblGrid>
      <w:tr w:rsidR="00C87653" w:rsidRPr="007E753D" w:rsidTr="00C87653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Shading 5</w:t>
            </w:r>
          </w:p>
        </w:tc>
      </w:tr>
      <w:tr w:rsidR="00C87653" w:rsidRPr="007E753D" w:rsidTr="00C87653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Shading-Accent6"/>
        <w:tblW w:w="0" w:type="auto"/>
        <w:tblLook w:val="04A0"/>
      </w:tblPr>
      <w:tblGrid>
        <w:gridCol w:w="1376"/>
        <w:gridCol w:w="1376"/>
      </w:tblGrid>
      <w:tr w:rsidR="00C87653" w:rsidRPr="007E753D" w:rsidTr="00C87653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Shading 6</w:t>
            </w:r>
          </w:p>
        </w:tc>
      </w:tr>
      <w:tr w:rsidR="00C87653" w:rsidRPr="007E753D" w:rsidTr="00C87653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List"/>
        <w:tblW w:w="0" w:type="auto"/>
        <w:tblLook w:val="04A0"/>
      </w:tblPr>
      <w:tblGrid>
        <w:gridCol w:w="1376"/>
        <w:gridCol w:w="1376"/>
      </w:tblGrid>
      <w:tr w:rsidR="00C87653" w:rsidRPr="007E753D" w:rsidTr="002E295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List</w:t>
            </w:r>
          </w:p>
        </w:tc>
      </w:tr>
      <w:tr w:rsidR="00C87653" w:rsidRPr="007E753D" w:rsidTr="002E295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List-Accent1"/>
        <w:tblW w:w="0" w:type="auto"/>
        <w:tblLook w:val="04A0"/>
      </w:tblPr>
      <w:tblGrid>
        <w:gridCol w:w="1376"/>
        <w:gridCol w:w="1376"/>
      </w:tblGrid>
      <w:tr w:rsidR="00C87653" w:rsidRPr="007E753D" w:rsidTr="002E295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List 1</w:t>
            </w:r>
          </w:p>
        </w:tc>
      </w:tr>
      <w:tr w:rsidR="00C87653" w:rsidRPr="007E753D" w:rsidTr="002E295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List-Accent2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List 2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List-Accent3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List 3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List-Accent4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List 4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Pr="00EF7B96" w:rsidRDefault="00C87653" w:rsidP="00C87653">
      <w:pPr>
        <w:rPr>
          <w:lang w:val="en-US"/>
        </w:rPr>
      </w:pPr>
    </w:p>
    <w:tbl>
      <w:tblPr>
        <w:tblStyle w:val="LightList-Accent5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List 5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List-Accent6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List 6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Grid"/>
        <w:tblW w:w="0" w:type="auto"/>
        <w:tblLook w:val="04A0"/>
      </w:tblPr>
      <w:tblGrid>
        <w:gridCol w:w="1376"/>
        <w:gridCol w:w="1376"/>
      </w:tblGrid>
      <w:tr w:rsidR="00C87653" w:rsidRPr="007E753D" w:rsidTr="002E295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Grid</w:t>
            </w:r>
          </w:p>
        </w:tc>
      </w:tr>
      <w:tr w:rsidR="00C87653" w:rsidRPr="007E753D" w:rsidTr="002E295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Grid-Accent1"/>
        <w:tblW w:w="0" w:type="auto"/>
        <w:tblLook w:val="04A0"/>
      </w:tblPr>
      <w:tblGrid>
        <w:gridCol w:w="1376"/>
        <w:gridCol w:w="1376"/>
      </w:tblGrid>
      <w:tr w:rsidR="00C87653" w:rsidRPr="007E753D" w:rsidTr="002E295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Grid 1</w:t>
            </w:r>
          </w:p>
        </w:tc>
      </w:tr>
      <w:tr w:rsidR="00C87653" w:rsidRPr="007E753D" w:rsidTr="002E295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Grid-Accent2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Grid 2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Grid-Accent3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Grid 3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Pr="00EF7B96" w:rsidRDefault="00C87653" w:rsidP="00C87653">
      <w:pPr>
        <w:rPr>
          <w:lang w:val="en-US"/>
        </w:rPr>
      </w:pPr>
    </w:p>
    <w:tbl>
      <w:tblPr>
        <w:tblStyle w:val="LightGrid-Accent4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Grid 4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LightGrid-Accent5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Grid 5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Pr="00EF7B96" w:rsidRDefault="00C87653" w:rsidP="00C87653">
      <w:pPr>
        <w:rPr>
          <w:lang w:val="en-US"/>
        </w:rPr>
      </w:pPr>
    </w:p>
    <w:tbl>
      <w:tblPr>
        <w:tblStyle w:val="LightGrid-Accent6"/>
        <w:tblW w:w="0" w:type="auto"/>
        <w:tblLook w:val="04A0"/>
      </w:tblPr>
      <w:tblGrid>
        <w:gridCol w:w="1376"/>
        <w:gridCol w:w="1376"/>
      </w:tblGrid>
      <w:tr w:rsidR="00C87653" w:rsidRPr="007E753D" w:rsidTr="00E94D7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Table</w:t>
            </w:r>
          </w:p>
        </w:tc>
        <w:tc>
          <w:tcPr>
            <w:tcW w:w="1376" w:type="dxa"/>
          </w:tcPr>
          <w:p w:rsidR="00C87653" w:rsidRPr="007E753D" w:rsidRDefault="00E94D7C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Light Grid 6</w:t>
            </w:r>
          </w:p>
        </w:tc>
      </w:tr>
      <w:tr w:rsidR="00C87653" w:rsidRPr="007E753D" w:rsidTr="00E94D7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MediumShading1"/>
        <w:tblW w:w="0" w:type="auto"/>
        <w:tblLook w:val="04A0"/>
      </w:tblPr>
      <w:tblGrid>
        <w:gridCol w:w="1376"/>
        <w:gridCol w:w="1376"/>
      </w:tblGrid>
      <w:tr w:rsidR="00C87653" w:rsidRPr="007E753D" w:rsidTr="002E295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D05AA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 w:rsidR="00D91B94">
              <w:rPr>
                <w:lang w:val="en-US"/>
              </w:rPr>
              <w:t>Medium Shading</w:t>
            </w:r>
          </w:p>
        </w:tc>
      </w:tr>
      <w:tr w:rsidR="00C87653" w:rsidRPr="007E753D" w:rsidTr="002E295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MediumShading1-Accent1"/>
        <w:tblW w:w="0" w:type="auto"/>
        <w:tblLook w:val="04A0"/>
      </w:tblPr>
      <w:tblGrid>
        <w:gridCol w:w="1376"/>
        <w:gridCol w:w="1376"/>
      </w:tblGrid>
      <w:tr w:rsidR="00C87653" w:rsidRPr="007E753D" w:rsidTr="002E295C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D05AA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 w:rsidR="00D91B94">
              <w:rPr>
                <w:lang w:val="en-US"/>
              </w:rPr>
              <w:t>Medium</w:t>
            </w:r>
            <w:r>
              <w:rPr>
                <w:lang w:val="en-US"/>
              </w:rPr>
              <w:t xml:space="preserve"> </w:t>
            </w:r>
            <w:r w:rsidR="00D91B94">
              <w:rPr>
                <w:lang w:val="en-US"/>
              </w:rPr>
              <w:t>Shading 1</w:t>
            </w:r>
          </w:p>
        </w:tc>
      </w:tr>
      <w:tr w:rsidR="00C87653" w:rsidRPr="007E753D" w:rsidTr="002E295C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MediumShading1-Accent2"/>
        <w:tblW w:w="0" w:type="auto"/>
        <w:tblLook w:val="04A0"/>
      </w:tblPr>
      <w:tblGrid>
        <w:gridCol w:w="1376"/>
        <w:gridCol w:w="1376"/>
      </w:tblGrid>
      <w:tr w:rsidR="00C87653" w:rsidRPr="007E753D" w:rsidTr="00D91B94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D05AA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 w:rsidR="00D91B94">
              <w:rPr>
                <w:lang w:val="en-US"/>
              </w:rPr>
              <w:t>Medium</w:t>
            </w:r>
            <w:r>
              <w:rPr>
                <w:lang w:val="en-US"/>
              </w:rPr>
              <w:t xml:space="preserve"> </w:t>
            </w:r>
            <w:r w:rsidR="00D91B94">
              <w:rPr>
                <w:lang w:val="en-US"/>
              </w:rPr>
              <w:t>Shading 2</w:t>
            </w:r>
          </w:p>
        </w:tc>
      </w:tr>
      <w:tr w:rsidR="00C87653" w:rsidRPr="007E753D" w:rsidTr="00D91B94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MediumShading1-Accent3"/>
        <w:tblW w:w="0" w:type="auto"/>
        <w:tblLook w:val="04A0"/>
      </w:tblPr>
      <w:tblGrid>
        <w:gridCol w:w="1376"/>
        <w:gridCol w:w="1376"/>
      </w:tblGrid>
      <w:tr w:rsidR="00C87653" w:rsidRPr="007E753D" w:rsidTr="00D91B94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D05AA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 w:rsidR="00D91B94">
              <w:rPr>
                <w:lang w:val="en-US"/>
              </w:rPr>
              <w:t>Medium Shading 3</w:t>
            </w:r>
          </w:p>
        </w:tc>
      </w:tr>
      <w:tr w:rsidR="00C87653" w:rsidRPr="007E753D" w:rsidTr="00D91B94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MediumShading1-Accent4"/>
        <w:tblW w:w="0" w:type="auto"/>
        <w:tblLook w:val="04A0"/>
      </w:tblPr>
      <w:tblGrid>
        <w:gridCol w:w="1376"/>
        <w:gridCol w:w="1376"/>
      </w:tblGrid>
      <w:tr w:rsidR="00C87653" w:rsidRPr="007E753D" w:rsidTr="00D91B94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D05AA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 w:rsidR="00D91B94">
              <w:rPr>
                <w:lang w:val="en-US"/>
              </w:rPr>
              <w:t>Medium</w:t>
            </w:r>
            <w:r>
              <w:rPr>
                <w:lang w:val="en-US"/>
              </w:rPr>
              <w:t xml:space="preserve"> </w:t>
            </w:r>
            <w:r w:rsidR="00D91B94">
              <w:rPr>
                <w:lang w:val="en-US"/>
              </w:rPr>
              <w:t>Shading 4</w:t>
            </w:r>
          </w:p>
        </w:tc>
      </w:tr>
      <w:tr w:rsidR="00C87653" w:rsidRPr="007E753D" w:rsidTr="00D91B94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MediumShading1-Accent5"/>
        <w:tblW w:w="0" w:type="auto"/>
        <w:tblLook w:val="04A0"/>
      </w:tblPr>
      <w:tblGrid>
        <w:gridCol w:w="1376"/>
        <w:gridCol w:w="1376"/>
      </w:tblGrid>
      <w:tr w:rsidR="00C87653" w:rsidRPr="007E753D" w:rsidTr="00D91B94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D05AA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 w:rsidR="00D91B94">
              <w:rPr>
                <w:lang w:val="en-US"/>
              </w:rPr>
              <w:t>Medium Shading 5</w:t>
            </w:r>
          </w:p>
        </w:tc>
      </w:tr>
      <w:tr w:rsidR="00C87653" w:rsidRPr="007E753D" w:rsidTr="00D91B94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87653" w:rsidRPr="007E753D" w:rsidRDefault="00C87653" w:rsidP="00D05AA3">
            <w:pPr>
              <w:cnfStyle w:val="000000100000"/>
              <w:rPr>
                <w:lang w:val="en-US"/>
              </w:rPr>
            </w:pPr>
          </w:p>
        </w:tc>
      </w:tr>
    </w:tbl>
    <w:p w:rsidR="00C87653" w:rsidRDefault="00C87653" w:rsidP="00C87653">
      <w:pPr>
        <w:rPr>
          <w:lang w:val="en-US"/>
        </w:rPr>
      </w:pPr>
    </w:p>
    <w:tbl>
      <w:tblPr>
        <w:tblStyle w:val="MediumShading1-Accent6"/>
        <w:tblW w:w="0" w:type="auto"/>
        <w:tblLook w:val="04A0"/>
      </w:tblPr>
      <w:tblGrid>
        <w:gridCol w:w="1376"/>
        <w:gridCol w:w="1376"/>
      </w:tblGrid>
      <w:tr w:rsidR="00C87653" w:rsidRPr="007E753D" w:rsidTr="00D91B94">
        <w:trPr>
          <w:cnfStyle w:val="1000000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87653" w:rsidRPr="007E753D" w:rsidRDefault="00D05AA3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 w:rsidR="00D91B94">
              <w:rPr>
                <w:lang w:val="en-US"/>
              </w:rPr>
              <w:t>Medium Shading 6</w:t>
            </w:r>
          </w:p>
        </w:tc>
      </w:tr>
      <w:tr w:rsidR="00C87653" w:rsidRPr="007E753D" w:rsidTr="00D91B94">
        <w:trPr>
          <w:cnfStyle w:val="000000100000"/>
        </w:trPr>
        <w:tc>
          <w:tcPr>
            <w:cnfStyle w:val="001000000000"/>
            <w:tcW w:w="1376" w:type="dxa"/>
          </w:tcPr>
          <w:p w:rsidR="00C87653" w:rsidRPr="007E753D" w:rsidRDefault="00C87653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Pr="007E753D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B8411B" w:rsidRDefault="00B8411B" w:rsidP="00EF7B96">
      <w:pPr>
        <w:rPr>
          <w:lang w:val="en-US"/>
        </w:rPr>
      </w:pPr>
    </w:p>
    <w:tbl>
      <w:tblPr>
        <w:tblStyle w:val="MediumShading2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D05AA3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2 Medium Shading</w:t>
            </w:r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Shading2-Accent1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D05AA3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2 Medium Shading 1</w:t>
            </w:r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Shading2-Accent2"/>
        <w:tblW w:w="0" w:type="auto"/>
        <w:tblLook w:val="04A0"/>
      </w:tblPr>
      <w:tblGrid>
        <w:gridCol w:w="1376"/>
        <w:gridCol w:w="1376"/>
      </w:tblGrid>
      <w:tr w:rsidR="00D91B94" w:rsidTr="00226F9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D05AA3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2 Medium Shading 2</w:t>
            </w:r>
          </w:p>
        </w:tc>
      </w:tr>
      <w:tr w:rsidR="00D91B94" w:rsidTr="00226F9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Shading2-Accent3"/>
        <w:tblW w:w="0" w:type="auto"/>
        <w:tblLook w:val="04A0"/>
      </w:tblPr>
      <w:tblGrid>
        <w:gridCol w:w="1376"/>
        <w:gridCol w:w="1376"/>
      </w:tblGrid>
      <w:tr w:rsidR="00D91B94" w:rsidTr="00226F9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D05AA3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2 Medium Shading 3</w:t>
            </w:r>
          </w:p>
        </w:tc>
      </w:tr>
      <w:tr w:rsidR="00D91B94" w:rsidTr="00226F9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Shading2-Accent4"/>
        <w:tblW w:w="0" w:type="auto"/>
        <w:tblLook w:val="04A0"/>
      </w:tblPr>
      <w:tblGrid>
        <w:gridCol w:w="1376"/>
        <w:gridCol w:w="1376"/>
      </w:tblGrid>
      <w:tr w:rsidR="00D91B94" w:rsidTr="00226F9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D05AA3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2 Medium Shading 4</w:t>
            </w:r>
          </w:p>
        </w:tc>
      </w:tr>
      <w:tr w:rsidR="00D91B94" w:rsidTr="00226F9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Shading2-Accent5"/>
        <w:tblW w:w="0" w:type="auto"/>
        <w:tblLook w:val="04A0"/>
      </w:tblPr>
      <w:tblGrid>
        <w:gridCol w:w="1376"/>
        <w:gridCol w:w="1376"/>
      </w:tblGrid>
      <w:tr w:rsidR="00D91B94" w:rsidTr="00226F9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D05AA3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2 Medium Shading 5</w:t>
            </w:r>
          </w:p>
        </w:tc>
      </w:tr>
      <w:tr w:rsidR="00D91B94" w:rsidTr="00226F9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Shading2-Accent6"/>
        <w:tblW w:w="0" w:type="auto"/>
        <w:tblLook w:val="04A0"/>
      </w:tblPr>
      <w:tblGrid>
        <w:gridCol w:w="1376"/>
        <w:gridCol w:w="1376"/>
      </w:tblGrid>
      <w:tr w:rsidR="00D91B94" w:rsidTr="00226F9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D05AA3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2 Medium Shading 6</w:t>
            </w:r>
          </w:p>
        </w:tc>
      </w:tr>
      <w:tr w:rsidR="00D91B94" w:rsidTr="00226F9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1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1</w:t>
            </w:r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1-Accent1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Medium List 1 </w:t>
            </w:r>
            <w:proofErr w:type="spellStart"/>
            <w:r>
              <w:rPr>
                <w:lang w:val="en-US"/>
              </w:rPr>
              <w:t>1</w:t>
            </w:r>
            <w:proofErr w:type="spellEnd"/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1-Accent2"/>
        <w:tblW w:w="0" w:type="auto"/>
        <w:tblLook w:val="04A0"/>
      </w:tblPr>
      <w:tblGrid>
        <w:gridCol w:w="1376"/>
        <w:gridCol w:w="1376"/>
      </w:tblGrid>
      <w:tr w:rsidR="00D91B94" w:rsidTr="00CB1435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Table</w:t>
            </w:r>
          </w:p>
        </w:tc>
        <w:tc>
          <w:tcPr>
            <w:tcW w:w="1376" w:type="dxa"/>
          </w:tcPr>
          <w:p w:rsidR="00D91B94" w:rsidRDefault="00CB1435" w:rsidP="00CB1435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1 2</w:t>
            </w:r>
          </w:p>
        </w:tc>
      </w:tr>
      <w:tr w:rsidR="00D91B94" w:rsidTr="00CB1435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1-Accent3"/>
        <w:tblW w:w="0" w:type="auto"/>
        <w:tblLook w:val="04A0"/>
      </w:tblPr>
      <w:tblGrid>
        <w:gridCol w:w="1376"/>
        <w:gridCol w:w="1376"/>
      </w:tblGrid>
      <w:tr w:rsidR="00D91B94" w:rsidTr="00CB1435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CB1435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1 3</w:t>
            </w:r>
          </w:p>
        </w:tc>
      </w:tr>
      <w:tr w:rsidR="00D91B94" w:rsidTr="00CB1435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1-Accent4"/>
        <w:tblW w:w="0" w:type="auto"/>
        <w:tblLook w:val="04A0"/>
      </w:tblPr>
      <w:tblGrid>
        <w:gridCol w:w="1376"/>
        <w:gridCol w:w="1376"/>
      </w:tblGrid>
      <w:tr w:rsidR="00D91B94" w:rsidTr="00CB1435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1 4</w:t>
            </w:r>
          </w:p>
        </w:tc>
      </w:tr>
      <w:tr w:rsidR="00D91B94" w:rsidTr="00CB1435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1-Accent5"/>
        <w:tblW w:w="0" w:type="auto"/>
        <w:tblLook w:val="04A0"/>
      </w:tblPr>
      <w:tblGrid>
        <w:gridCol w:w="1376"/>
        <w:gridCol w:w="1376"/>
      </w:tblGrid>
      <w:tr w:rsidR="00D91B94" w:rsidTr="00CB1435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1 5</w:t>
            </w:r>
          </w:p>
        </w:tc>
      </w:tr>
      <w:tr w:rsidR="00D91B94" w:rsidTr="00CB1435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1-Accent6"/>
        <w:tblW w:w="0" w:type="auto"/>
        <w:tblLook w:val="04A0"/>
      </w:tblPr>
      <w:tblGrid>
        <w:gridCol w:w="1376"/>
        <w:gridCol w:w="1376"/>
      </w:tblGrid>
      <w:tr w:rsidR="00D91B94" w:rsidTr="00CB1435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1 6</w:t>
            </w:r>
          </w:p>
        </w:tc>
      </w:tr>
      <w:tr w:rsidR="00D91B94" w:rsidTr="00CB1435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2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2</w:t>
            </w:r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EF7B96">
      <w:pPr>
        <w:rPr>
          <w:lang w:val="en-US"/>
        </w:rPr>
      </w:pPr>
    </w:p>
    <w:tbl>
      <w:tblPr>
        <w:tblStyle w:val="MediumList2-Accent1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D05AA3" w:rsidP="00EF7B96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EF7B96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2 1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EF7B96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EF7B96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List2-Accent2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Medium List 2 </w:t>
            </w:r>
            <w:proofErr w:type="spellStart"/>
            <w:r>
              <w:rPr>
                <w:lang w:val="en-US"/>
              </w:rPr>
              <w:t>2</w:t>
            </w:r>
            <w:proofErr w:type="spellEnd"/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List2-Accent3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2 3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List2-Accent4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2 4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List2-Accent5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2 5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List2-Accent6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B1435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List 2 6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1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1</w:t>
            </w:r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1-Accent1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Medium Grid 1 </w:t>
            </w:r>
            <w:proofErr w:type="spellStart"/>
            <w:r>
              <w:rPr>
                <w:lang w:val="en-US"/>
              </w:rPr>
              <w:t>1</w:t>
            </w:r>
            <w:proofErr w:type="spellEnd"/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1-Accent2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1 2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1-Accent3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1 3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1-Accent4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1 4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1-Accent5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1 5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1-Accent6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1 6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2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2</w:t>
            </w:r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2-Accent1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2 1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2-Accent2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Medium Grid 2 </w:t>
            </w:r>
            <w:proofErr w:type="spellStart"/>
            <w:r>
              <w:rPr>
                <w:lang w:val="en-US"/>
              </w:rPr>
              <w:t>2</w:t>
            </w:r>
            <w:proofErr w:type="spellEnd"/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2-Accent3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2 3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2-Accent4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2 4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2-Accent5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2 5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2-Accent6"/>
        <w:tblW w:w="0" w:type="auto"/>
        <w:tblLook w:val="04A0"/>
      </w:tblPr>
      <w:tblGrid>
        <w:gridCol w:w="1376"/>
        <w:gridCol w:w="1376"/>
      </w:tblGrid>
      <w:tr w:rsidR="00D91B94" w:rsidTr="00B051D6">
        <w:trPr>
          <w:cnfStyle w:val="100000000000"/>
        </w:trPr>
        <w:tc>
          <w:tcPr>
            <w:cnfStyle w:val="0010000001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B051D6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2 6</w:t>
            </w:r>
          </w:p>
        </w:tc>
      </w:tr>
      <w:tr w:rsidR="00D91B94" w:rsidTr="00B051D6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3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942FD0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3</w:t>
            </w:r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3-Accent1"/>
        <w:tblW w:w="0" w:type="auto"/>
        <w:tblLook w:val="04A0"/>
      </w:tblPr>
      <w:tblGrid>
        <w:gridCol w:w="1376"/>
        <w:gridCol w:w="1376"/>
      </w:tblGrid>
      <w:tr w:rsidR="00D91B94" w:rsidTr="00C11A14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942FD0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3 1</w:t>
            </w:r>
          </w:p>
        </w:tc>
      </w:tr>
      <w:tr w:rsidR="00D91B94" w:rsidTr="00C11A14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3-Accent2"/>
        <w:tblW w:w="0" w:type="auto"/>
        <w:tblLook w:val="04A0"/>
      </w:tblPr>
      <w:tblGrid>
        <w:gridCol w:w="1376"/>
        <w:gridCol w:w="1376"/>
      </w:tblGrid>
      <w:tr w:rsidR="00D91B94" w:rsidTr="00C11A14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942FD0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3 2</w:t>
            </w:r>
          </w:p>
        </w:tc>
      </w:tr>
      <w:tr w:rsidR="00D91B94" w:rsidTr="00C11A14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3-Accent3"/>
        <w:tblW w:w="0" w:type="auto"/>
        <w:tblLook w:val="04A0"/>
      </w:tblPr>
      <w:tblGrid>
        <w:gridCol w:w="1376"/>
        <w:gridCol w:w="1376"/>
      </w:tblGrid>
      <w:tr w:rsidR="00D91B94" w:rsidTr="00C11A14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942FD0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 xml:space="preserve">Medium Grid 3 </w:t>
            </w:r>
            <w:proofErr w:type="spellStart"/>
            <w:r>
              <w:rPr>
                <w:lang w:val="en-US"/>
              </w:rPr>
              <w:t>3</w:t>
            </w:r>
            <w:proofErr w:type="spellEnd"/>
          </w:p>
        </w:tc>
      </w:tr>
      <w:tr w:rsidR="00D91B94" w:rsidTr="00C11A14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3-Accent4"/>
        <w:tblW w:w="0" w:type="auto"/>
        <w:tblLook w:val="04A0"/>
      </w:tblPr>
      <w:tblGrid>
        <w:gridCol w:w="1376"/>
        <w:gridCol w:w="1376"/>
      </w:tblGrid>
      <w:tr w:rsidR="00D91B94" w:rsidTr="00C11A14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Table</w:t>
            </w:r>
          </w:p>
        </w:tc>
        <w:tc>
          <w:tcPr>
            <w:tcW w:w="1376" w:type="dxa"/>
          </w:tcPr>
          <w:p w:rsidR="00D91B94" w:rsidRDefault="00942FD0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3 4</w:t>
            </w:r>
          </w:p>
        </w:tc>
      </w:tr>
      <w:tr w:rsidR="00D91B94" w:rsidTr="00C11A14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3-Accent5"/>
        <w:tblW w:w="0" w:type="auto"/>
        <w:tblLook w:val="04A0"/>
      </w:tblPr>
      <w:tblGrid>
        <w:gridCol w:w="1376"/>
        <w:gridCol w:w="1376"/>
      </w:tblGrid>
      <w:tr w:rsidR="00D91B94" w:rsidTr="00C11A14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B051D6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942FD0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3 5</w:t>
            </w:r>
          </w:p>
        </w:tc>
      </w:tr>
      <w:tr w:rsidR="00D91B94" w:rsidTr="00C11A14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MediumGrid3-Accent6"/>
        <w:tblW w:w="0" w:type="auto"/>
        <w:tblLook w:val="04A0"/>
      </w:tblPr>
      <w:tblGrid>
        <w:gridCol w:w="1376"/>
        <w:gridCol w:w="1376"/>
      </w:tblGrid>
      <w:tr w:rsidR="00D91B94" w:rsidTr="00C11A14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942FD0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942FD0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Medium Grid 3 6</w:t>
            </w:r>
          </w:p>
        </w:tc>
      </w:tr>
      <w:tr w:rsidR="00D91B94" w:rsidTr="00C11A14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DarkList"/>
        <w:tblW w:w="0" w:type="auto"/>
        <w:tblLook w:val="04A0"/>
      </w:tblPr>
      <w:tblGrid>
        <w:gridCol w:w="1376"/>
        <w:gridCol w:w="1376"/>
      </w:tblGrid>
      <w:tr w:rsidR="00D91B94" w:rsidTr="002E295C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942FD0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11A14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Dark List</w:t>
            </w:r>
          </w:p>
        </w:tc>
      </w:tr>
      <w:tr w:rsidR="00D91B94" w:rsidTr="002E295C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DarkList-Accent1"/>
        <w:tblW w:w="0" w:type="auto"/>
        <w:tblLook w:val="04A0"/>
      </w:tblPr>
      <w:tblGrid>
        <w:gridCol w:w="1376"/>
        <w:gridCol w:w="1376"/>
      </w:tblGrid>
      <w:tr w:rsidR="00D91B94" w:rsidTr="00B41FA8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942FD0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11A14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Dark List 1</w:t>
            </w:r>
          </w:p>
        </w:tc>
      </w:tr>
      <w:tr w:rsidR="00D91B94" w:rsidTr="00B41FA8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DarkList-Accent2"/>
        <w:tblW w:w="0" w:type="auto"/>
        <w:tblLook w:val="04A0"/>
      </w:tblPr>
      <w:tblGrid>
        <w:gridCol w:w="1376"/>
        <w:gridCol w:w="1376"/>
      </w:tblGrid>
      <w:tr w:rsidR="00D91B94" w:rsidTr="00B41FA8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942FD0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11A14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Dark List 2</w:t>
            </w:r>
          </w:p>
        </w:tc>
      </w:tr>
      <w:tr w:rsidR="00D91B94" w:rsidTr="00B41FA8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D91B94" w:rsidRDefault="00D91B94" w:rsidP="00D91B94">
      <w:pPr>
        <w:rPr>
          <w:lang w:val="en-US"/>
        </w:rPr>
      </w:pPr>
    </w:p>
    <w:tbl>
      <w:tblPr>
        <w:tblStyle w:val="DarkList-Accent3"/>
        <w:tblW w:w="0" w:type="auto"/>
        <w:tblLook w:val="04A0"/>
      </w:tblPr>
      <w:tblGrid>
        <w:gridCol w:w="1376"/>
        <w:gridCol w:w="1376"/>
      </w:tblGrid>
      <w:tr w:rsidR="00D91B94" w:rsidTr="00B41FA8">
        <w:trPr>
          <w:cnfStyle w:val="100000000000"/>
        </w:trPr>
        <w:tc>
          <w:tcPr>
            <w:cnfStyle w:val="001000000000"/>
            <w:tcW w:w="1376" w:type="dxa"/>
          </w:tcPr>
          <w:p w:rsidR="00D91B94" w:rsidRDefault="00942FD0" w:rsidP="00D05AA3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D91B94" w:rsidRDefault="00C11A14" w:rsidP="00D05AA3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Dark List 3</w:t>
            </w:r>
          </w:p>
        </w:tc>
      </w:tr>
      <w:tr w:rsidR="00D91B94" w:rsidTr="00B41FA8">
        <w:trPr>
          <w:cnfStyle w:val="000000100000"/>
        </w:trPr>
        <w:tc>
          <w:tcPr>
            <w:cnfStyle w:val="001000000000"/>
            <w:tcW w:w="1376" w:type="dxa"/>
          </w:tcPr>
          <w:p w:rsidR="00D91B94" w:rsidRDefault="00D91B94" w:rsidP="00D05AA3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D91B94" w:rsidRDefault="00D91B94" w:rsidP="00D05AA3">
            <w:pPr>
              <w:cnfStyle w:val="000000100000"/>
              <w:rPr>
                <w:lang w:val="en-US"/>
              </w:rPr>
            </w:pPr>
          </w:p>
        </w:tc>
      </w:tr>
    </w:tbl>
    <w:p w:rsidR="00C11A14" w:rsidRDefault="00C11A14" w:rsidP="00C11A14">
      <w:pPr>
        <w:rPr>
          <w:lang w:val="en-US"/>
        </w:rPr>
      </w:pPr>
    </w:p>
    <w:tbl>
      <w:tblPr>
        <w:tblStyle w:val="DarkList-Accent4"/>
        <w:tblW w:w="0" w:type="auto"/>
        <w:tblLook w:val="04A0"/>
      </w:tblPr>
      <w:tblGrid>
        <w:gridCol w:w="1376"/>
        <w:gridCol w:w="1376"/>
      </w:tblGrid>
      <w:tr w:rsidR="00C11A14" w:rsidTr="00B41FA8">
        <w:trPr>
          <w:cnfStyle w:val="100000000000"/>
        </w:trPr>
        <w:tc>
          <w:tcPr>
            <w:cnfStyle w:val="001000000000"/>
            <w:tcW w:w="1376" w:type="dxa"/>
          </w:tcPr>
          <w:p w:rsidR="00C11A14" w:rsidRDefault="00C11A14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11A14" w:rsidRDefault="00C11A14" w:rsidP="00B41FA8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Dark List 4</w:t>
            </w:r>
          </w:p>
        </w:tc>
      </w:tr>
      <w:tr w:rsidR="00C11A14" w:rsidTr="00B41FA8">
        <w:trPr>
          <w:cnfStyle w:val="000000100000"/>
        </w:trPr>
        <w:tc>
          <w:tcPr>
            <w:cnfStyle w:val="001000000000"/>
            <w:tcW w:w="1376" w:type="dxa"/>
          </w:tcPr>
          <w:p w:rsidR="00C11A14" w:rsidRDefault="00C11A14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11A14" w:rsidRDefault="00C11A14" w:rsidP="00B41FA8">
            <w:pPr>
              <w:cnfStyle w:val="000000100000"/>
              <w:rPr>
                <w:lang w:val="en-US"/>
              </w:rPr>
            </w:pPr>
          </w:p>
        </w:tc>
      </w:tr>
    </w:tbl>
    <w:p w:rsidR="00C11A14" w:rsidRDefault="00C11A14" w:rsidP="00C11A14">
      <w:pPr>
        <w:rPr>
          <w:lang w:val="en-US"/>
        </w:rPr>
      </w:pPr>
    </w:p>
    <w:tbl>
      <w:tblPr>
        <w:tblStyle w:val="DarkList-Accent5"/>
        <w:tblW w:w="0" w:type="auto"/>
        <w:tblLook w:val="04A0"/>
      </w:tblPr>
      <w:tblGrid>
        <w:gridCol w:w="1376"/>
        <w:gridCol w:w="1376"/>
      </w:tblGrid>
      <w:tr w:rsidR="00C11A14" w:rsidTr="00B41FA8">
        <w:trPr>
          <w:cnfStyle w:val="100000000000"/>
        </w:trPr>
        <w:tc>
          <w:tcPr>
            <w:cnfStyle w:val="001000000000"/>
            <w:tcW w:w="1376" w:type="dxa"/>
          </w:tcPr>
          <w:p w:rsidR="00C11A14" w:rsidRDefault="00C11A14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11A14" w:rsidRDefault="00C11A14" w:rsidP="00C11A14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Dark List 5</w:t>
            </w:r>
          </w:p>
        </w:tc>
      </w:tr>
      <w:tr w:rsidR="00C11A14" w:rsidTr="00B41FA8">
        <w:trPr>
          <w:cnfStyle w:val="000000100000"/>
        </w:trPr>
        <w:tc>
          <w:tcPr>
            <w:cnfStyle w:val="001000000000"/>
            <w:tcW w:w="1376" w:type="dxa"/>
          </w:tcPr>
          <w:p w:rsidR="00C11A14" w:rsidRDefault="00C11A14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11A14" w:rsidRDefault="00C11A14" w:rsidP="00B41FA8">
            <w:pPr>
              <w:cnfStyle w:val="000000100000"/>
              <w:rPr>
                <w:lang w:val="en-US"/>
              </w:rPr>
            </w:pPr>
          </w:p>
        </w:tc>
      </w:tr>
    </w:tbl>
    <w:p w:rsidR="00C11A14" w:rsidRDefault="00C11A14" w:rsidP="00C11A14">
      <w:pPr>
        <w:rPr>
          <w:lang w:val="en-US"/>
        </w:rPr>
      </w:pPr>
    </w:p>
    <w:tbl>
      <w:tblPr>
        <w:tblStyle w:val="DarkList-Accent6"/>
        <w:tblW w:w="0" w:type="auto"/>
        <w:tblLook w:val="04A0"/>
      </w:tblPr>
      <w:tblGrid>
        <w:gridCol w:w="1376"/>
        <w:gridCol w:w="1376"/>
      </w:tblGrid>
      <w:tr w:rsidR="00C11A14" w:rsidTr="00B41FA8">
        <w:trPr>
          <w:cnfStyle w:val="100000000000"/>
        </w:trPr>
        <w:tc>
          <w:tcPr>
            <w:cnfStyle w:val="001000000000"/>
            <w:tcW w:w="1376" w:type="dxa"/>
          </w:tcPr>
          <w:p w:rsidR="00C11A14" w:rsidRDefault="00C11A14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C11A14" w:rsidRDefault="00C11A14" w:rsidP="00B41FA8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Dark List 6</w:t>
            </w:r>
          </w:p>
        </w:tc>
      </w:tr>
      <w:tr w:rsidR="00C11A14" w:rsidTr="00B41FA8">
        <w:trPr>
          <w:cnfStyle w:val="000000100000"/>
        </w:trPr>
        <w:tc>
          <w:tcPr>
            <w:cnfStyle w:val="001000000000"/>
            <w:tcW w:w="1376" w:type="dxa"/>
          </w:tcPr>
          <w:p w:rsidR="00C11A14" w:rsidRDefault="00C11A14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C11A14" w:rsidRDefault="00C11A14" w:rsidP="00B41FA8">
            <w:pPr>
              <w:cnfStyle w:val="000000100000"/>
              <w:rPr>
                <w:lang w:val="en-US"/>
              </w:rPr>
            </w:pPr>
          </w:p>
        </w:tc>
      </w:tr>
    </w:tbl>
    <w:p w:rsidR="00C11A14" w:rsidRDefault="00C11A14" w:rsidP="00C11A14">
      <w:pPr>
        <w:rPr>
          <w:lang w:val="en-US"/>
        </w:rPr>
      </w:pPr>
    </w:p>
    <w:p w:rsidR="00B41FA8" w:rsidRDefault="00B41FA8" w:rsidP="00B41FA8">
      <w:pPr>
        <w:rPr>
          <w:lang w:val="en-US"/>
        </w:rPr>
      </w:pPr>
    </w:p>
    <w:tbl>
      <w:tblPr>
        <w:tblStyle w:val="ColorfulShading"/>
        <w:tblW w:w="0" w:type="auto"/>
        <w:tblLook w:val="04A0"/>
      </w:tblPr>
      <w:tblGrid>
        <w:gridCol w:w="1376"/>
        <w:gridCol w:w="1376"/>
      </w:tblGrid>
      <w:tr w:rsidR="00B41FA8" w:rsidTr="002E295C">
        <w:trPr>
          <w:cnfStyle w:val="100000000000"/>
        </w:trPr>
        <w:tc>
          <w:tcPr>
            <w:cnfStyle w:val="0010000001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Shading</w:t>
            </w:r>
          </w:p>
        </w:tc>
      </w:tr>
      <w:tr w:rsidR="00B41FA8" w:rsidTr="002E295C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Shading-Accent1"/>
        <w:tblW w:w="0" w:type="auto"/>
        <w:tblLook w:val="04A0"/>
      </w:tblPr>
      <w:tblGrid>
        <w:gridCol w:w="1376"/>
        <w:gridCol w:w="1376"/>
      </w:tblGrid>
      <w:tr w:rsidR="00B41FA8" w:rsidTr="00B41FA8">
        <w:trPr>
          <w:cnfStyle w:val="100000000000"/>
        </w:trPr>
        <w:tc>
          <w:tcPr>
            <w:cnfStyle w:val="0010000001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Shading 1</w:t>
            </w:r>
          </w:p>
        </w:tc>
      </w:tr>
      <w:tr w:rsidR="00B41FA8" w:rsidTr="00B41FA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Shading-Accent2"/>
        <w:tblW w:w="0" w:type="auto"/>
        <w:tblLook w:val="04A0"/>
      </w:tblPr>
      <w:tblGrid>
        <w:gridCol w:w="1376"/>
        <w:gridCol w:w="1376"/>
      </w:tblGrid>
      <w:tr w:rsidR="00B41FA8" w:rsidTr="00B41FA8">
        <w:trPr>
          <w:cnfStyle w:val="100000000000"/>
        </w:trPr>
        <w:tc>
          <w:tcPr>
            <w:cnfStyle w:val="0010000001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Shading 2</w:t>
            </w:r>
          </w:p>
        </w:tc>
      </w:tr>
      <w:tr w:rsidR="00B41FA8" w:rsidTr="00B41FA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Shading-Accent3"/>
        <w:tblW w:w="0" w:type="auto"/>
        <w:tblLook w:val="04A0"/>
      </w:tblPr>
      <w:tblGrid>
        <w:gridCol w:w="1376"/>
        <w:gridCol w:w="1376"/>
      </w:tblGrid>
      <w:tr w:rsidR="00B41FA8" w:rsidTr="00B41FA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Shading 3</w:t>
            </w:r>
          </w:p>
        </w:tc>
      </w:tr>
      <w:tr w:rsidR="00B41FA8" w:rsidTr="00B41FA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Shading-Accent4"/>
        <w:tblW w:w="0" w:type="auto"/>
        <w:tblLook w:val="04A0"/>
      </w:tblPr>
      <w:tblGrid>
        <w:gridCol w:w="1376"/>
        <w:gridCol w:w="1376"/>
      </w:tblGrid>
      <w:tr w:rsidR="00B41FA8" w:rsidTr="00B41FA8">
        <w:trPr>
          <w:cnfStyle w:val="100000000000"/>
        </w:trPr>
        <w:tc>
          <w:tcPr>
            <w:cnfStyle w:val="0010000001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Shading 4</w:t>
            </w:r>
          </w:p>
        </w:tc>
      </w:tr>
      <w:tr w:rsidR="00B41FA8" w:rsidTr="00B41FA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Shading-Accent5"/>
        <w:tblW w:w="0" w:type="auto"/>
        <w:tblLook w:val="04A0"/>
      </w:tblPr>
      <w:tblGrid>
        <w:gridCol w:w="1376"/>
        <w:gridCol w:w="1376"/>
      </w:tblGrid>
      <w:tr w:rsidR="00B41FA8" w:rsidTr="00B41FA8">
        <w:trPr>
          <w:cnfStyle w:val="100000000000"/>
        </w:trPr>
        <w:tc>
          <w:tcPr>
            <w:cnfStyle w:val="0010000001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Shading 5</w:t>
            </w:r>
          </w:p>
        </w:tc>
      </w:tr>
      <w:tr w:rsidR="00B41FA8" w:rsidTr="00B41FA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Shading-Accent6"/>
        <w:tblW w:w="0" w:type="auto"/>
        <w:tblLook w:val="04A0"/>
      </w:tblPr>
      <w:tblGrid>
        <w:gridCol w:w="1376"/>
        <w:gridCol w:w="1376"/>
      </w:tblGrid>
      <w:tr w:rsidR="00B41FA8" w:rsidTr="00B41FA8">
        <w:trPr>
          <w:cnfStyle w:val="100000000000"/>
        </w:trPr>
        <w:tc>
          <w:tcPr>
            <w:cnfStyle w:val="0010000001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Shading 6</w:t>
            </w:r>
          </w:p>
        </w:tc>
      </w:tr>
      <w:tr w:rsidR="00B41FA8" w:rsidTr="00B41FA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List"/>
        <w:tblW w:w="0" w:type="auto"/>
        <w:tblLook w:val="04A0"/>
      </w:tblPr>
      <w:tblGrid>
        <w:gridCol w:w="1376"/>
        <w:gridCol w:w="1376"/>
      </w:tblGrid>
      <w:tr w:rsidR="00B41FA8" w:rsidTr="002E295C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List</w:t>
            </w:r>
          </w:p>
        </w:tc>
      </w:tr>
      <w:tr w:rsidR="00B41FA8" w:rsidTr="002E295C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List-Accent1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List 1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List-Accent2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List 2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List-Accent3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List 3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List-Accent4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List 4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List-Accent5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List 5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List-Accent6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B41FA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List 6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Grid"/>
        <w:tblW w:w="0" w:type="auto"/>
        <w:tblLook w:val="04A0"/>
      </w:tblPr>
      <w:tblGrid>
        <w:gridCol w:w="1376"/>
        <w:gridCol w:w="1376"/>
      </w:tblGrid>
      <w:tr w:rsidR="00B41FA8" w:rsidTr="002E295C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35284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</w:t>
            </w:r>
            <w:r w:rsidR="00352848">
              <w:rPr>
                <w:lang w:val="en-US"/>
              </w:rPr>
              <w:t>Grid</w:t>
            </w:r>
          </w:p>
        </w:tc>
      </w:tr>
      <w:tr w:rsidR="00B41FA8" w:rsidTr="002E295C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Grid-Accent1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35284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</w:t>
            </w:r>
            <w:r w:rsidR="00352848">
              <w:rPr>
                <w:lang w:val="en-US"/>
              </w:rPr>
              <w:t>Grid 1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Grid-Accent2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35284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</w:t>
            </w:r>
            <w:r w:rsidR="00352848">
              <w:rPr>
                <w:lang w:val="en-US"/>
              </w:rPr>
              <w:t>Grid 2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Grid-Accent3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35284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</w:t>
            </w:r>
            <w:r w:rsidR="00352848">
              <w:rPr>
                <w:lang w:val="en-US"/>
              </w:rPr>
              <w:t>Grid 3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Grid-Accent4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35284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</w:t>
            </w:r>
            <w:r w:rsidR="00352848">
              <w:rPr>
                <w:lang w:val="en-US"/>
              </w:rPr>
              <w:t>Grid 4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Grid-Accent5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35284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</w:t>
            </w:r>
            <w:r w:rsidR="00352848">
              <w:rPr>
                <w:lang w:val="en-US"/>
              </w:rPr>
              <w:t>Grid 5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B41FA8" w:rsidRDefault="00B41FA8" w:rsidP="00B41FA8">
      <w:pPr>
        <w:rPr>
          <w:lang w:val="en-US"/>
        </w:rPr>
      </w:pPr>
    </w:p>
    <w:tbl>
      <w:tblPr>
        <w:tblStyle w:val="ColorfulGrid-Accent6"/>
        <w:tblW w:w="0" w:type="auto"/>
        <w:tblLook w:val="04A0"/>
      </w:tblPr>
      <w:tblGrid>
        <w:gridCol w:w="1376"/>
        <w:gridCol w:w="1376"/>
      </w:tblGrid>
      <w:tr w:rsidR="00B41FA8" w:rsidTr="00352848">
        <w:trPr>
          <w:cnfStyle w:val="1000000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  <w:r>
              <w:rPr>
                <w:lang w:val="en-US"/>
              </w:rPr>
              <w:t>Table</w:t>
            </w:r>
          </w:p>
        </w:tc>
        <w:tc>
          <w:tcPr>
            <w:tcW w:w="1376" w:type="dxa"/>
          </w:tcPr>
          <w:p w:rsidR="00B41FA8" w:rsidRDefault="00B41FA8" w:rsidP="00352848">
            <w:pPr>
              <w:cnfStyle w:val="100000000000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Colourful</w:t>
            </w:r>
            <w:proofErr w:type="spellEnd"/>
            <w:r>
              <w:rPr>
                <w:lang w:val="en-US"/>
              </w:rPr>
              <w:t xml:space="preserve"> </w:t>
            </w:r>
            <w:r w:rsidR="00352848">
              <w:rPr>
                <w:lang w:val="en-US"/>
              </w:rPr>
              <w:t>Grid 6</w:t>
            </w:r>
          </w:p>
        </w:tc>
      </w:tr>
      <w:tr w:rsidR="00B41FA8" w:rsidTr="00352848">
        <w:trPr>
          <w:cnfStyle w:val="000000100000"/>
        </w:trPr>
        <w:tc>
          <w:tcPr>
            <w:cnfStyle w:val="001000000000"/>
            <w:tcW w:w="1376" w:type="dxa"/>
          </w:tcPr>
          <w:p w:rsidR="00B41FA8" w:rsidRDefault="00B41FA8" w:rsidP="00B41FA8">
            <w:pPr>
              <w:rPr>
                <w:lang w:val="en-US"/>
              </w:rPr>
            </w:pPr>
          </w:p>
        </w:tc>
        <w:tc>
          <w:tcPr>
            <w:tcW w:w="1376" w:type="dxa"/>
          </w:tcPr>
          <w:p w:rsidR="00B41FA8" w:rsidRDefault="00B41FA8" w:rsidP="00B41FA8">
            <w:pPr>
              <w:cnfStyle w:val="000000100000"/>
              <w:rPr>
                <w:lang w:val="en-US"/>
              </w:rPr>
            </w:pPr>
          </w:p>
        </w:tc>
      </w:tr>
    </w:tbl>
    <w:p w:rsidR="00EC3C22" w:rsidRPr="00EF7B96" w:rsidRDefault="00EC3C22" w:rsidP="0021211C">
      <w:pPr>
        <w:pStyle w:val="ListParagraph"/>
        <w:ind w:left="0"/>
        <w:rPr>
          <w:lang w:val="en-US"/>
        </w:rPr>
      </w:pPr>
    </w:p>
    <w:sectPr w:rsidR="00EC3C22" w:rsidRPr="00EF7B96" w:rsidSect="00B8411B">
      <w:pgSz w:w="11906" w:h="16838"/>
      <w:pgMar w:top="1440" w:right="1440" w:bottom="1080" w:left="1440" w:header="706" w:footer="706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E0857C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435EEA4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7EC9DE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0E6759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EFDA0C1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288DEC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7449B5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F78951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CC6D61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39236A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1311EB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>
    <w:nsid w:val="3BB83DE6"/>
    <w:multiLevelType w:val="multilevel"/>
    <w:tmpl w:val="74E6273E"/>
    <w:lvl w:ilvl="0">
      <w:start w:val="1"/>
      <w:numFmt w:val="upperRoman"/>
      <w:lvlText w:val="Article 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58A27E55"/>
    <w:multiLevelType w:val="multilevel"/>
    <w:tmpl w:val="040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3">
    <w:nsid w:val="79323E8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2"/>
  </w:num>
  <w:num w:numId="13">
    <w:abstractNumId w:val="10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stylePaneFormatFilter w:val="3F04"/>
  <w:defaultTabStop w:val="708"/>
  <w:drawingGridHorizontalSpacing w:val="120"/>
  <w:displayHorizontalDrawingGridEvery w:val="2"/>
  <w:characterSpacingControl w:val="doNotCompress"/>
  <w:compat/>
  <w:rsids>
    <w:rsidRoot w:val="00805BCE"/>
    <w:rsid w:val="000200DD"/>
    <w:rsid w:val="000315B9"/>
    <w:rsid w:val="00057916"/>
    <w:rsid w:val="001B6FDD"/>
    <w:rsid w:val="0021211C"/>
    <w:rsid w:val="002241C6"/>
    <w:rsid w:val="00226F9C"/>
    <w:rsid w:val="00236F8D"/>
    <w:rsid w:val="00261D52"/>
    <w:rsid w:val="0026545C"/>
    <w:rsid w:val="00275936"/>
    <w:rsid w:val="002E295C"/>
    <w:rsid w:val="002F1239"/>
    <w:rsid w:val="003462B1"/>
    <w:rsid w:val="00352848"/>
    <w:rsid w:val="003639B1"/>
    <w:rsid w:val="003677AA"/>
    <w:rsid w:val="003C3951"/>
    <w:rsid w:val="004113C1"/>
    <w:rsid w:val="004262EC"/>
    <w:rsid w:val="0045663C"/>
    <w:rsid w:val="00491579"/>
    <w:rsid w:val="004B77B5"/>
    <w:rsid w:val="00525CEF"/>
    <w:rsid w:val="0055257A"/>
    <w:rsid w:val="005A0724"/>
    <w:rsid w:val="00614C7D"/>
    <w:rsid w:val="00664657"/>
    <w:rsid w:val="006D07A4"/>
    <w:rsid w:val="006D50F3"/>
    <w:rsid w:val="00737713"/>
    <w:rsid w:val="00743E52"/>
    <w:rsid w:val="00755981"/>
    <w:rsid w:val="00780CB3"/>
    <w:rsid w:val="007E753D"/>
    <w:rsid w:val="00805BCE"/>
    <w:rsid w:val="00877AB1"/>
    <w:rsid w:val="00942FD0"/>
    <w:rsid w:val="00943C9F"/>
    <w:rsid w:val="009670A2"/>
    <w:rsid w:val="00B051D6"/>
    <w:rsid w:val="00B41FA8"/>
    <w:rsid w:val="00B5375D"/>
    <w:rsid w:val="00B62FD7"/>
    <w:rsid w:val="00B735B1"/>
    <w:rsid w:val="00B8411B"/>
    <w:rsid w:val="00BC0FD4"/>
    <w:rsid w:val="00C11A14"/>
    <w:rsid w:val="00C57C59"/>
    <w:rsid w:val="00C87653"/>
    <w:rsid w:val="00CB1435"/>
    <w:rsid w:val="00D05AA3"/>
    <w:rsid w:val="00D07E58"/>
    <w:rsid w:val="00D142FF"/>
    <w:rsid w:val="00D64168"/>
    <w:rsid w:val="00D91B94"/>
    <w:rsid w:val="00E12ACB"/>
    <w:rsid w:val="00E40493"/>
    <w:rsid w:val="00E8724A"/>
    <w:rsid w:val="00E94D7C"/>
    <w:rsid w:val="00EC3C22"/>
    <w:rsid w:val="00EF7B96"/>
    <w:rsid w:val="00F302C9"/>
    <w:rsid w:val="00F33923"/>
    <w:rsid w:val="00FE5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77B5"/>
  </w:style>
  <w:style w:type="paragraph" w:styleId="Heading1">
    <w:name w:val="heading 1"/>
    <w:basedOn w:val="Normal"/>
    <w:next w:val="Normal"/>
    <w:uiPriority w:val="9"/>
    <w:qFormat/>
    <w:rsid w:val="00EF7B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EF7B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EF7B9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EF7B9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EF7B9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EF7B9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uiPriority w:val="9"/>
    <w:semiHidden/>
    <w:unhideWhenUsed/>
    <w:qFormat/>
    <w:rsid w:val="00EF7B9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uiPriority w:val="9"/>
    <w:semiHidden/>
    <w:unhideWhenUsed/>
    <w:qFormat/>
    <w:rsid w:val="00EF7B9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uiPriority w:val="9"/>
    <w:semiHidden/>
    <w:unhideWhenUsed/>
    <w:qFormat/>
    <w:rsid w:val="00EF7B9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rsid w:val="00805BCE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05BCE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CommentReference">
    <w:name w:val="annotation reference"/>
    <w:basedOn w:val="DefaultParagraphFont"/>
    <w:rsid w:val="00805BCE"/>
    <w:rPr>
      <w:sz w:val="16"/>
      <w:szCs w:val="16"/>
    </w:rPr>
  </w:style>
  <w:style w:type="paragraph" w:styleId="CommentText">
    <w:name w:val="annotation text"/>
    <w:basedOn w:val="Normal"/>
    <w:rsid w:val="00805BCE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805BCE"/>
    <w:rPr>
      <w:b/>
      <w:bCs/>
    </w:rPr>
  </w:style>
  <w:style w:type="paragraph" w:styleId="DocumentMap">
    <w:name w:val="Document Map"/>
    <w:basedOn w:val="Normal"/>
    <w:rsid w:val="00805BC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EndnoteReference">
    <w:name w:val="endnote reference"/>
    <w:basedOn w:val="DefaultParagraphFont"/>
    <w:rsid w:val="00805BCE"/>
    <w:rPr>
      <w:vertAlign w:val="superscript"/>
    </w:rPr>
  </w:style>
  <w:style w:type="paragraph" w:styleId="EndnoteText">
    <w:name w:val="endnote text"/>
    <w:basedOn w:val="Normal"/>
    <w:rsid w:val="00805BCE"/>
    <w:rPr>
      <w:sz w:val="20"/>
      <w:szCs w:val="20"/>
    </w:rPr>
  </w:style>
  <w:style w:type="character" w:styleId="FootnoteReference">
    <w:name w:val="footnote reference"/>
    <w:basedOn w:val="DefaultParagraphFont"/>
    <w:rsid w:val="00805BCE"/>
    <w:rPr>
      <w:vertAlign w:val="superscript"/>
    </w:rPr>
  </w:style>
  <w:style w:type="paragraph" w:styleId="FootnoteText">
    <w:name w:val="footnote text"/>
    <w:basedOn w:val="Normal"/>
    <w:rsid w:val="00805BCE"/>
    <w:rPr>
      <w:sz w:val="20"/>
      <w:szCs w:val="20"/>
    </w:rPr>
  </w:style>
  <w:style w:type="paragraph" w:styleId="Index1">
    <w:name w:val="index 1"/>
    <w:basedOn w:val="Normal"/>
    <w:next w:val="Normal"/>
    <w:autoRedefine/>
    <w:rsid w:val="00805BCE"/>
    <w:pPr>
      <w:ind w:left="240" w:hanging="240"/>
    </w:pPr>
  </w:style>
  <w:style w:type="paragraph" w:styleId="Index2">
    <w:name w:val="index 2"/>
    <w:basedOn w:val="Normal"/>
    <w:next w:val="Normal"/>
    <w:autoRedefine/>
    <w:rsid w:val="00805BCE"/>
    <w:pPr>
      <w:ind w:left="480" w:hanging="240"/>
    </w:pPr>
  </w:style>
  <w:style w:type="paragraph" w:styleId="Index3">
    <w:name w:val="index 3"/>
    <w:basedOn w:val="Normal"/>
    <w:next w:val="Normal"/>
    <w:autoRedefine/>
    <w:rsid w:val="00805BCE"/>
    <w:pPr>
      <w:ind w:left="720" w:hanging="240"/>
    </w:pPr>
  </w:style>
  <w:style w:type="paragraph" w:styleId="Index4">
    <w:name w:val="index 4"/>
    <w:basedOn w:val="Normal"/>
    <w:next w:val="Normal"/>
    <w:autoRedefine/>
    <w:rsid w:val="00805BCE"/>
    <w:pPr>
      <w:ind w:left="960" w:hanging="240"/>
    </w:pPr>
  </w:style>
  <w:style w:type="paragraph" w:styleId="Index5">
    <w:name w:val="index 5"/>
    <w:basedOn w:val="Normal"/>
    <w:next w:val="Normal"/>
    <w:autoRedefine/>
    <w:rsid w:val="00805BCE"/>
    <w:pPr>
      <w:ind w:left="1200" w:hanging="240"/>
    </w:pPr>
  </w:style>
  <w:style w:type="paragraph" w:styleId="Index6">
    <w:name w:val="index 6"/>
    <w:basedOn w:val="Normal"/>
    <w:next w:val="Normal"/>
    <w:autoRedefine/>
    <w:rsid w:val="00805BCE"/>
    <w:pPr>
      <w:ind w:left="1440" w:hanging="240"/>
    </w:pPr>
  </w:style>
  <w:style w:type="paragraph" w:styleId="Index7">
    <w:name w:val="index 7"/>
    <w:basedOn w:val="Normal"/>
    <w:next w:val="Normal"/>
    <w:autoRedefine/>
    <w:rsid w:val="00805BCE"/>
    <w:pPr>
      <w:ind w:left="1680" w:hanging="240"/>
    </w:pPr>
  </w:style>
  <w:style w:type="paragraph" w:styleId="Index8">
    <w:name w:val="index 8"/>
    <w:basedOn w:val="Normal"/>
    <w:next w:val="Normal"/>
    <w:autoRedefine/>
    <w:rsid w:val="00805BCE"/>
    <w:pPr>
      <w:ind w:left="1920" w:hanging="240"/>
    </w:pPr>
  </w:style>
  <w:style w:type="paragraph" w:styleId="Index9">
    <w:name w:val="index 9"/>
    <w:basedOn w:val="Normal"/>
    <w:next w:val="Normal"/>
    <w:autoRedefine/>
    <w:rsid w:val="00805BCE"/>
    <w:pPr>
      <w:ind w:left="2160" w:hanging="240"/>
    </w:pPr>
  </w:style>
  <w:style w:type="paragraph" w:styleId="IndexHeading">
    <w:name w:val="index heading"/>
    <w:basedOn w:val="Normal"/>
    <w:next w:val="Index1"/>
    <w:rsid w:val="00805BCE"/>
    <w:rPr>
      <w:rFonts w:ascii="Arial" w:hAnsi="Arial" w:cs="Arial"/>
      <w:b/>
      <w:bCs/>
    </w:rPr>
  </w:style>
  <w:style w:type="paragraph" w:styleId="MacroText">
    <w:name w:val="macro"/>
    <w:rsid w:val="00805BC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ru-RU"/>
    </w:rPr>
  </w:style>
  <w:style w:type="paragraph" w:styleId="TableofAuthorities">
    <w:name w:val="table of authorities"/>
    <w:basedOn w:val="Normal"/>
    <w:next w:val="Normal"/>
    <w:rsid w:val="00805BCE"/>
    <w:pPr>
      <w:ind w:left="240" w:hanging="240"/>
    </w:pPr>
  </w:style>
  <w:style w:type="paragraph" w:styleId="TableofFigures">
    <w:name w:val="table of figures"/>
    <w:basedOn w:val="Normal"/>
    <w:next w:val="Normal"/>
    <w:rsid w:val="00805BCE"/>
  </w:style>
  <w:style w:type="paragraph" w:styleId="TOAHeading">
    <w:name w:val="toa heading"/>
    <w:basedOn w:val="Normal"/>
    <w:next w:val="Normal"/>
    <w:rsid w:val="00805BCE"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rsid w:val="00805BCE"/>
  </w:style>
  <w:style w:type="paragraph" w:styleId="TOC2">
    <w:name w:val="toc 2"/>
    <w:basedOn w:val="Normal"/>
    <w:next w:val="Normal"/>
    <w:autoRedefine/>
    <w:rsid w:val="00805BCE"/>
    <w:pPr>
      <w:ind w:left="240"/>
    </w:pPr>
  </w:style>
  <w:style w:type="paragraph" w:styleId="TOC3">
    <w:name w:val="toc 3"/>
    <w:basedOn w:val="Normal"/>
    <w:next w:val="Normal"/>
    <w:autoRedefine/>
    <w:rsid w:val="00805BCE"/>
    <w:pPr>
      <w:ind w:left="480"/>
    </w:pPr>
  </w:style>
  <w:style w:type="paragraph" w:styleId="TOC4">
    <w:name w:val="toc 4"/>
    <w:basedOn w:val="Normal"/>
    <w:next w:val="Normal"/>
    <w:autoRedefine/>
    <w:rsid w:val="00805BCE"/>
    <w:pPr>
      <w:ind w:left="720"/>
    </w:pPr>
  </w:style>
  <w:style w:type="paragraph" w:styleId="TOC5">
    <w:name w:val="toc 5"/>
    <w:basedOn w:val="Normal"/>
    <w:next w:val="Normal"/>
    <w:autoRedefine/>
    <w:rsid w:val="00805BCE"/>
    <w:pPr>
      <w:ind w:left="960"/>
    </w:pPr>
  </w:style>
  <w:style w:type="paragraph" w:styleId="TOC6">
    <w:name w:val="toc 6"/>
    <w:basedOn w:val="Normal"/>
    <w:next w:val="Normal"/>
    <w:autoRedefine/>
    <w:rsid w:val="00805BCE"/>
    <w:pPr>
      <w:ind w:left="1200"/>
    </w:pPr>
  </w:style>
  <w:style w:type="paragraph" w:styleId="TOC7">
    <w:name w:val="toc 7"/>
    <w:basedOn w:val="Normal"/>
    <w:next w:val="Normal"/>
    <w:autoRedefine/>
    <w:rsid w:val="00805BCE"/>
    <w:pPr>
      <w:ind w:left="1440"/>
    </w:pPr>
  </w:style>
  <w:style w:type="paragraph" w:styleId="TOC8">
    <w:name w:val="toc 8"/>
    <w:basedOn w:val="Normal"/>
    <w:next w:val="Normal"/>
    <w:autoRedefine/>
    <w:rsid w:val="00805BCE"/>
    <w:pPr>
      <w:ind w:left="1680"/>
    </w:pPr>
  </w:style>
  <w:style w:type="paragraph" w:styleId="TOC9">
    <w:name w:val="toc 9"/>
    <w:basedOn w:val="Normal"/>
    <w:next w:val="Normal"/>
    <w:autoRedefine/>
    <w:rsid w:val="00805BCE"/>
    <w:pPr>
      <w:ind w:left="1920"/>
    </w:pPr>
  </w:style>
  <w:style w:type="paragraph" w:styleId="BlockText">
    <w:name w:val="Block Text"/>
    <w:basedOn w:val="Normal"/>
    <w:rsid w:val="00805BCE"/>
    <w:pPr>
      <w:spacing w:after="120"/>
      <w:ind w:left="1440" w:right="1440"/>
    </w:pPr>
  </w:style>
  <w:style w:type="paragraph" w:styleId="BodyText">
    <w:name w:val="Body Text"/>
    <w:basedOn w:val="Normal"/>
    <w:rsid w:val="00805BCE"/>
    <w:pPr>
      <w:spacing w:after="120"/>
    </w:pPr>
  </w:style>
  <w:style w:type="paragraph" w:styleId="BodyText2">
    <w:name w:val="Body Text 2"/>
    <w:basedOn w:val="Normal"/>
    <w:rsid w:val="00805BCE"/>
    <w:pPr>
      <w:spacing w:after="120" w:line="480" w:lineRule="auto"/>
    </w:pPr>
  </w:style>
  <w:style w:type="paragraph" w:styleId="BodyText3">
    <w:name w:val="Body Text 3"/>
    <w:basedOn w:val="Normal"/>
    <w:rsid w:val="00805BCE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rsid w:val="00805BCE"/>
    <w:pPr>
      <w:ind w:firstLine="210"/>
    </w:pPr>
  </w:style>
  <w:style w:type="paragraph" w:styleId="BodyTextIndent">
    <w:name w:val="Body Text Indent"/>
    <w:basedOn w:val="Normal"/>
    <w:rsid w:val="00805BCE"/>
    <w:pPr>
      <w:spacing w:after="120"/>
      <w:ind w:left="360"/>
    </w:pPr>
  </w:style>
  <w:style w:type="paragraph" w:styleId="BodyTextFirstIndent2">
    <w:name w:val="Body Text First Indent 2"/>
    <w:basedOn w:val="BodyTextIndent"/>
    <w:rsid w:val="00805BCE"/>
    <w:pPr>
      <w:ind w:firstLine="210"/>
    </w:pPr>
  </w:style>
  <w:style w:type="paragraph" w:styleId="BodyTextIndent2">
    <w:name w:val="Body Text Indent 2"/>
    <w:basedOn w:val="Normal"/>
    <w:rsid w:val="00EF7B96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EF7B96"/>
    <w:pPr>
      <w:spacing w:after="120"/>
      <w:ind w:left="360"/>
    </w:pPr>
    <w:rPr>
      <w:sz w:val="16"/>
      <w:szCs w:val="16"/>
    </w:rPr>
  </w:style>
  <w:style w:type="paragraph" w:styleId="Closing">
    <w:name w:val="Closing"/>
    <w:basedOn w:val="Normal"/>
    <w:rsid w:val="00EF7B96"/>
    <w:pPr>
      <w:ind w:left="4320"/>
    </w:pPr>
  </w:style>
  <w:style w:type="paragraph" w:styleId="Date">
    <w:name w:val="Date"/>
    <w:basedOn w:val="Normal"/>
    <w:next w:val="Normal"/>
    <w:rsid w:val="00EF7B96"/>
  </w:style>
  <w:style w:type="paragraph" w:styleId="E-mailSignature">
    <w:name w:val="E-mail Signature"/>
    <w:basedOn w:val="Normal"/>
    <w:rsid w:val="00EF7B96"/>
  </w:style>
  <w:style w:type="character" w:styleId="Emphasis">
    <w:name w:val="Emphasis"/>
    <w:basedOn w:val="DefaultParagraphFont"/>
    <w:uiPriority w:val="20"/>
    <w:qFormat/>
    <w:rsid w:val="00EF7B96"/>
    <w:rPr>
      <w:i/>
      <w:iCs/>
    </w:rPr>
  </w:style>
  <w:style w:type="paragraph" w:styleId="EnvelopeAddress">
    <w:name w:val="envelope address"/>
    <w:basedOn w:val="Normal"/>
    <w:rsid w:val="00EF7B96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EnvelopeReturn">
    <w:name w:val="envelope return"/>
    <w:basedOn w:val="Normal"/>
    <w:rsid w:val="00EF7B96"/>
    <w:rPr>
      <w:rFonts w:ascii="Arial" w:hAnsi="Arial" w:cs="Arial"/>
      <w:sz w:val="20"/>
      <w:szCs w:val="20"/>
    </w:rPr>
  </w:style>
  <w:style w:type="character" w:styleId="FollowedHyperlink">
    <w:name w:val="FollowedHyperlink"/>
    <w:basedOn w:val="DefaultParagraphFont"/>
    <w:rsid w:val="00EF7B96"/>
    <w:rPr>
      <w:color w:val="800080"/>
      <w:u w:val="single"/>
    </w:rPr>
  </w:style>
  <w:style w:type="paragraph" w:styleId="Footer">
    <w:name w:val="footer"/>
    <w:basedOn w:val="Normal"/>
    <w:rsid w:val="00EF7B96"/>
    <w:pPr>
      <w:tabs>
        <w:tab w:val="center" w:pos="4677"/>
        <w:tab w:val="right" w:pos="9355"/>
      </w:tabs>
    </w:pPr>
  </w:style>
  <w:style w:type="paragraph" w:styleId="Header">
    <w:name w:val="header"/>
    <w:basedOn w:val="Normal"/>
    <w:rsid w:val="00EF7B96"/>
    <w:pPr>
      <w:tabs>
        <w:tab w:val="center" w:pos="4677"/>
        <w:tab w:val="right" w:pos="9355"/>
      </w:tabs>
    </w:pPr>
  </w:style>
  <w:style w:type="character" w:styleId="HTMLAcronym">
    <w:name w:val="HTML Acronym"/>
    <w:basedOn w:val="DefaultParagraphFont"/>
    <w:rsid w:val="00EF7B96"/>
  </w:style>
  <w:style w:type="paragraph" w:styleId="HTMLAddress">
    <w:name w:val="HTML Address"/>
    <w:basedOn w:val="Normal"/>
    <w:rsid w:val="00EF7B96"/>
    <w:rPr>
      <w:i/>
      <w:iCs/>
    </w:rPr>
  </w:style>
  <w:style w:type="character" w:styleId="HTMLCite">
    <w:name w:val="HTML Cite"/>
    <w:basedOn w:val="DefaultParagraphFont"/>
    <w:rsid w:val="00EF7B96"/>
    <w:rPr>
      <w:i/>
      <w:iCs/>
    </w:rPr>
  </w:style>
  <w:style w:type="character" w:styleId="HTMLCode">
    <w:name w:val="HTML Code"/>
    <w:basedOn w:val="DefaultParagraphFont"/>
    <w:rsid w:val="00EF7B96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EF7B96"/>
    <w:rPr>
      <w:i/>
      <w:iCs/>
    </w:rPr>
  </w:style>
  <w:style w:type="character" w:styleId="HTMLKeyboard">
    <w:name w:val="HTML Keyboard"/>
    <w:basedOn w:val="DefaultParagraphFont"/>
    <w:rsid w:val="00EF7B96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rsid w:val="00EF7B96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rsid w:val="00EF7B96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EF7B96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EF7B96"/>
    <w:rPr>
      <w:i/>
      <w:iCs/>
    </w:rPr>
  </w:style>
  <w:style w:type="character" w:styleId="Hyperlink">
    <w:name w:val="Hyperlink"/>
    <w:basedOn w:val="DefaultParagraphFont"/>
    <w:rsid w:val="00EF7B96"/>
    <w:rPr>
      <w:color w:val="0000FF"/>
      <w:u w:val="single"/>
    </w:rPr>
  </w:style>
  <w:style w:type="character" w:styleId="LineNumber">
    <w:name w:val="line number"/>
    <w:basedOn w:val="DefaultParagraphFont"/>
    <w:rsid w:val="00EF7B96"/>
  </w:style>
  <w:style w:type="paragraph" w:styleId="List">
    <w:name w:val="List"/>
    <w:basedOn w:val="Normal"/>
    <w:rsid w:val="00EF7B96"/>
    <w:pPr>
      <w:ind w:left="360" w:hanging="360"/>
    </w:pPr>
  </w:style>
  <w:style w:type="paragraph" w:styleId="List2">
    <w:name w:val="List 2"/>
    <w:basedOn w:val="Normal"/>
    <w:rsid w:val="00EF7B96"/>
    <w:pPr>
      <w:ind w:left="720" w:hanging="360"/>
    </w:pPr>
  </w:style>
  <w:style w:type="paragraph" w:styleId="List3">
    <w:name w:val="List 3"/>
    <w:basedOn w:val="Normal"/>
    <w:rsid w:val="00EF7B96"/>
    <w:pPr>
      <w:ind w:left="1080" w:hanging="360"/>
    </w:pPr>
  </w:style>
  <w:style w:type="paragraph" w:styleId="List4">
    <w:name w:val="List 4"/>
    <w:basedOn w:val="Normal"/>
    <w:rsid w:val="00EF7B96"/>
    <w:pPr>
      <w:ind w:left="1440" w:hanging="360"/>
    </w:pPr>
  </w:style>
  <w:style w:type="paragraph" w:styleId="List5">
    <w:name w:val="List 5"/>
    <w:basedOn w:val="Normal"/>
    <w:rsid w:val="00EF7B96"/>
    <w:pPr>
      <w:ind w:left="1800" w:hanging="360"/>
    </w:pPr>
  </w:style>
  <w:style w:type="paragraph" w:styleId="ListBullet">
    <w:name w:val="List Bullet"/>
    <w:basedOn w:val="Normal"/>
    <w:rsid w:val="00EF7B96"/>
    <w:pPr>
      <w:numPr>
        <w:numId w:val="1"/>
      </w:numPr>
    </w:pPr>
  </w:style>
  <w:style w:type="paragraph" w:styleId="ListBullet2">
    <w:name w:val="List Bullet 2"/>
    <w:basedOn w:val="Normal"/>
    <w:rsid w:val="00EF7B96"/>
    <w:pPr>
      <w:numPr>
        <w:numId w:val="2"/>
      </w:numPr>
    </w:pPr>
  </w:style>
  <w:style w:type="paragraph" w:styleId="ListBullet3">
    <w:name w:val="List Bullet 3"/>
    <w:basedOn w:val="Normal"/>
    <w:rsid w:val="00EF7B96"/>
    <w:pPr>
      <w:numPr>
        <w:numId w:val="3"/>
      </w:numPr>
    </w:pPr>
  </w:style>
  <w:style w:type="paragraph" w:styleId="ListBullet4">
    <w:name w:val="List Bullet 4"/>
    <w:basedOn w:val="Normal"/>
    <w:rsid w:val="00EF7B96"/>
    <w:pPr>
      <w:numPr>
        <w:numId w:val="4"/>
      </w:numPr>
    </w:pPr>
  </w:style>
  <w:style w:type="paragraph" w:styleId="ListBullet5">
    <w:name w:val="List Bullet 5"/>
    <w:basedOn w:val="Normal"/>
    <w:rsid w:val="00EF7B96"/>
    <w:pPr>
      <w:numPr>
        <w:numId w:val="5"/>
      </w:numPr>
    </w:pPr>
  </w:style>
  <w:style w:type="paragraph" w:styleId="ListContinue">
    <w:name w:val="List Continue"/>
    <w:basedOn w:val="Normal"/>
    <w:rsid w:val="00EF7B96"/>
    <w:pPr>
      <w:spacing w:after="120"/>
      <w:ind w:left="360"/>
    </w:pPr>
  </w:style>
  <w:style w:type="paragraph" w:styleId="ListContinue2">
    <w:name w:val="List Continue 2"/>
    <w:basedOn w:val="Normal"/>
    <w:rsid w:val="00EF7B96"/>
    <w:pPr>
      <w:spacing w:after="120"/>
      <w:ind w:left="720"/>
    </w:pPr>
  </w:style>
  <w:style w:type="paragraph" w:styleId="ListContinue3">
    <w:name w:val="List Continue 3"/>
    <w:basedOn w:val="Normal"/>
    <w:rsid w:val="00EF7B96"/>
    <w:pPr>
      <w:spacing w:after="120"/>
      <w:ind w:left="1080"/>
    </w:pPr>
  </w:style>
  <w:style w:type="paragraph" w:styleId="ListContinue4">
    <w:name w:val="List Continue 4"/>
    <w:basedOn w:val="Normal"/>
    <w:rsid w:val="00EF7B96"/>
    <w:pPr>
      <w:spacing w:after="120"/>
      <w:ind w:left="1440"/>
    </w:pPr>
  </w:style>
  <w:style w:type="paragraph" w:styleId="ListContinue5">
    <w:name w:val="List Continue 5"/>
    <w:basedOn w:val="Normal"/>
    <w:rsid w:val="00EF7B96"/>
    <w:pPr>
      <w:spacing w:after="120"/>
      <w:ind w:left="1800"/>
    </w:pPr>
  </w:style>
  <w:style w:type="paragraph" w:styleId="ListNumber">
    <w:name w:val="List Number"/>
    <w:basedOn w:val="Normal"/>
    <w:rsid w:val="00EF7B96"/>
    <w:pPr>
      <w:numPr>
        <w:numId w:val="6"/>
      </w:numPr>
    </w:pPr>
  </w:style>
  <w:style w:type="paragraph" w:styleId="ListNumber2">
    <w:name w:val="List Number 2"/>
    <w:basedOn w:val="Normal"/>
    <w:rsid w:val="00EF7B96"/>
    <w:pPr>
      <w:numPr>
        <w:numId w:val="7"/>
      </w:numPr>
    </w:pPr>
  </w:style>
  <w:style w:type="paragraph" w:styleId="ListNumber3">
    <w:name w:val="List Number 3"/>
    <w:basedOn w:val="Normal"/>
    <w:rsid w:val="00EF7B96"/>
    <w:pPr>
      <w:numPr>
        <w:numId w:val="8"/>
      </w:numPr>
    </w:pPr>
  </w:style>
  <w:style w:type="paragraph" w:styleId="ListNumber4">
    <w:name w:val="List Number 4"/>
    <w:basedOn w:val="Normal"/>
    <w:rsid w:val="00EF7B96"/>
    <w:pPr>
      <w:numPr>
        <w:numId w:val="9"/>
      </w:numPr>
    </w:pPr>
  </w:style>
  <w:style w:type="paragraph" w:styleId="ListNumber5">
    <w:name w:val="List Number 5"/>
    <w:basedOn w:val="Normal"/>
    <w:rsid w:val="00EF7B96"/>
    <w:pPr>
      <w:numPr>
        <w:numId w:val="10"/>
      </w:numPr>
    </w:pPr>
  </w:style>
  <w:style w:type="paragraph" w:styleId="MessageHeader">
    <w:name w:val="Message Header"/>
    <w:basedOn w:val="Normal"/>
    <w:rsid w:val="00EF7B9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NormalWeb">
    <w:name w:val="Normal (Web)"/>
    <w:basedOn w:val="Normal"/>
    <w:rsid w:val="00EF7B96"/>
  </w:style>
  <w:style w:type="paragraph" w:styleId="NormalIndent">
    <w:name w:val="Normal Indent"/>
    <w:basedOn w:val="Normal"/>
    <w:rsid w:val="00EF7B96"/>
    <w:pPr>
      <w:ind w:left="708"/>
    </w:p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724101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rsid w:val="00724101"/>
  </w:style>
  <w:style w:type="character" w:styleId="PageNumber">
    <w:name w:val="page number"/>
    <w:basedOn w:val="DefaultParagraphFont"/>
    <w:rsid w:val="00EF7B96"/>
  </w:style>
  <w:style w:type="paragraph" w:styleId="PlainText">
    <w:name w:val="Plain Text"/>
    <w:basedOn w:val="Normal"/>
    <w:rsid w:val="00EF7B96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  <w:rsid w:val="00EF7B96"/>
  </w:style>
  <w:style w:type="paragraph" w:styleId="Signature">
    <w:name w:val="Signature"/>
    <w:basedOn w:val="Normal"/>
    <w:rsid w:val="00EF7B96"/>
    <w:pPr>
      <w:ind w:left="4320"/>
    </w:pPr>
  </w:style>
  <w:style w:type="character" w:styleId="Strong">
    <w:name w:val="Strong"/>
    <w:basedOn w:val="DefaultParagraphFont"/>
    <w:uiPriority w:val="22"/>
    <w:qFormat/>
    <w:rsid w:val="00EF7B96"/>
    <w:rPr>
      <w:b/>
      <w:bCs/>
    </w:rPr>
  </w:style>
  <w:style w:type="paragraph" w:styleId="Subtitle">
    <w:name w:val="Subtitle"/>
    <w:basedOn w:val="Normal"/>
    <w:uiPriority w:val="11"/>
    <w:qFormat/>
    <w:rsid w:val="00EF7B9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uiPriority w:val="10"/>
    <w:qFormat/>
    <w:rsid w:val="00EF7B9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rsid w:val="007E75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Simple1">
    <w:name w:val="Table Simple 1"/>
    <w:basedOn w:val="TableNormal"/>
    <w:rsid w:val="007E753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7E753D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7E753D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rsid w:val="00FE515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FE515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FE515E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FE515E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236F8D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236F8D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236F8D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236F8D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236F8D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236F8D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236F8D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236F8D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rsid w:val="00B8411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B8411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B8411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B8411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B8411B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B8411B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B8411B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B8411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B8411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B8411B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B8411B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B8411B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B8411B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B8411B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B8411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B8411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B8411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B8411B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B8411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4262E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4262E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4262EC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4262EC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4262EC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C876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C87653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C87653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C87653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fulGrid">
    <w:name w:val="Colorful Grid"/>
    <w:basedOn w:val="TableNormal"/>
    <w:uiPriority w:val="73"/>
    <w:rsid w:val="002E295C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List">
    <w:name w:val="Colorful List"/>
    <w:basedOn w:val="TableNormal"/>
    <w:uiPriority w:val="72"/>
    <w:rsid w:val="002E295C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ghtShading-Accent2">
    <w:name w:val="Light Shading Accent 2"/>
    <w:basedOn w:val="TableNormal"/>
    <w:uiPriority w:val="60"/>
    <w:rsid w:val="00C87653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C87653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C87653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C87653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C87653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ColorfulShading">
    <w:name w:val="Colorful Shading"/>
    <w:basedOn w:val="TableNormal"/>
    <w:uiPriority w:val="71"/>
    <w:rsid w:val="002E295C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MediumGrid3">
    <w:name w:val="Medium Grid 3"/>
    <w:basedOn w:val="TableNormal"/>
    <w:uiPriority w:val="69"/>
    <w:rsid w:val="002E295C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LightList-Accent2">
    <w:name w:val="Light List Accent 2"/>
    <w:basedOn w:val="TableNormal"/>
    <w:uiPriority w:val="61"/>
    <w:rsid w:val="00E94D7C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E94D7C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E94D7C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E94D7C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E94D7C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2E295C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DarkList">
    <w:name w:val="Dark List"/>
    <w:basedOn w:val="TableNormal"/>
    <w:uiPriority w:val="70"/>
    <w:rsid w:val="002E295C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ghtGrid-Accent2">
    <w:name w:val="Light Grid Accent 2"/>
    <w:basedOn w:val="TableNormal"/>
    <w:uiPriority w:val="62"/>
    <w:rsid w:val="00E94D7C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E94D7C"/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E94D7C"/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E94D7C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E94D7C"/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2">
    <w:name w:val="Medium Grid 2"/>
    <w:basedOn w:val="TableNormal"/>
    <w:uiPriority w:val="68"/>
    <w:rsid w:val="002E295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List2">
    <w:name w:val="Medium List 2"/>
    <w:basedOn w:val="TableNormal"/>
    <w:uiPriority w:val="66"/>
    <w:rsid w:val="002E295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D91B94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D91B94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D91B94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D91B94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D91B94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2E295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2E295C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Shading2-Accent2">
    <w:name w:val="Medium Shading 2 Accent 2"/>
    <w:basedOn w:val="TableNormal"/>
    <w:uiPriority w:val="64"/>
    <w:rsid w:val="00226F9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26F9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26F9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26F9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26F9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1">
    <w:name w:val="Medium Shading 1"/>
    <w:basedOn w:val="TableNormal"/>
    <w:uiPriority w:val="63"/>
    <w:rsid w:val="002E295C"/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E295C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2">
    <w:name w:val="Medium List 1 Accent 2"/>
    <w:basedOn w:val="TableNormal"/>
    <w:uiPriority w:val="65"/>
    <w:rsid w:val="00CB143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143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143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143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1435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2E295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List2-Accent1">
    <w:name w:val="Medium List 2 Accent 1"/>
    <w:basedOn w:val="TableNormal"/>
    <w:uiPriority w:val="66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List-Accent1">
    <w:name w:val="Light List Accent 1"/>
    <w:basedOn w:val="TableNormal"/>
    <w:uiPriority w:val="61"/>
    <w:rsid w:val="002E295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ediumGrid1-Accent1">
    <w:name w:val="Medium Grid 1 Accent 1"/>
    <w:basedOn w:val="TableNormal"/>
    <w:uiPriority w:val="67"/>
    <w:rsid w:val="00B051D6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B051D6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B051D6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B051D6"/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B051D6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B051D6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Shading2">
    <w:name w:val="Medium Shading 2"/>
    <w:basedOn w:val="TableNormal"/>
    <w:uiPriority w:val="64"/>
    <w:rsid w:val="002E295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2-Accent1">
    <w:name w:val="Medium Grid 2 Accent 1"/>
    <w:basedOn w:val="TableNormal"/>
    <w:uiPriority w:val="68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B051D6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Shading2-Accent1">
    <w:name w:val="Medium Shading 2 Accent 1"/>
    <w:basedOn w:val="TableNormal"/>
    <w:uiPriority w:val="64"/>
    <w:rsid w:val="002E295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3-Accent1">
    <w:name w:val="Medium Grid 3 Accent 1"/>
    <w:basedOn w:val="TableNormal"/>
    <w:uiPriority w:val="69"/>
    <w:rsid w:val="00C11A1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11A1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11A1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11A1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11A1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11A1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ghtShading">
    <w:name w:val="Light Shading"/>
    <w:basedOn w:val="TableNormal"/>
    <w:uiPriority w:val="60"/>
    <w:rsid w:val="002E295C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DarkList-Accent1">
    <w:name w:val="Dark List Accent 1"/>
    <w:basedOn w:val="TableNormal"/>
    <w:uiPriority w:val="70"/>
    <w:rsid w:val="00B41FA8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B41FA8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B41FA8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B41FA8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B41FA8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B41FA8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LightShading-Accent1">
    <w:name w:val="Light Shading Accent 1"/>
    <w:basedOn w:val="TableNormal"/>
    <w:uiPriority w:val="60"/>
    <w:rsid w:val="002E295C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ColorfulShading-Accent1">
    <w:name w:val="Colorful Shading Accent 1"/>
    <w:basedOn w:val="TableNormal"/>
    <w:uiPriority w:val="71"/>
    <w:rsid w:val="00B41FA8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B41FA8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B41FA8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B41FA8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B41FA8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B41FA8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ghtGrid">
    <w:name w:val="Light Grid"/>
    <w:basedOn w:val="TableNormal"/>
    <w:uiPriority w:val="62"/>
    <w:rsid w:val="002E295C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ColorfulList-Accent1">
    <w:name w:val="Colorful List Accent 1"/>
    <w:basedOn w:val="TableNormal"/>
    <w:uiPriority w:val="72"/>
    <w:rsid w:val="00352848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352848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352848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352848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352848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352848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Grid-Accent1">
    <w:name w:val="Light Grid Accent 1"/>
    <w:basedOn w:val="TableNormal"/>
    <w:uiPriority w:val="62"/>
    <w:rsid w:val="002E295C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ColorfulGrid-Accent1">
    <w:name w:val="Colorful Grid Accent 1"/>
    <w:basedOn w:val="TableNormal"/>
    <w:uiPriority w:val="73"/>
    <w:rsid w:val="00352848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352848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352848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352848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352848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352848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Quote">
    <w:name w:val="Quote"/>
    <w:basedOn w:val="Normal"/>
    <w:next w:val="Normal"/>
    <w:link w:val="QuoteChar"/>
    <w:uiPriority w:val="29"/>
    <w:qFormat/>
    <w:rsid w:val="00E12ACB"/>
    <w:rPr>
      <w:i/>
      <w:iCs/>
      <w:color w:val="000000" w:themeColor="text1"/>
    </w:rPr>
  </w:style>
  <w:style w:type="paragraph" w:styleId="NoSpacing">
    <w:name w:val="No Spacing"/>
    <w:uiPriority w:val="1"/>
    <w:qFormat/>
    <w:rsid w:val="00664657"/>
    <w:pPr>
      <w:spacing w:after="0" w:line="240" w:lineRule="auto"/>
    </w:pPr>
  </w:style>
  <w:style w:type="character" w:customStyle="1" w:styleId="QuoteChar">
    <w:name w:val="Quote Char"/>
    <w:basedOn w:val="DefaultParagraphFont"/>
    <w:link w:val="Quote"/>
    <w:uiPriority w:val="29"/>
    <w:rsid w:val="00E12ACB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2AC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2ACB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3677AA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3677AA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1B6FDD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1B6FDD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B6FDD"/>
    <w:rPr>
      <w:b/>
      <w:bCs/>
      <w:smallCaps/>
      <w:spacing w:val="5"/>
    </w:rPr>
  </w:style>
  <w:style w:type="paragraph" w:styleId="Bibliography">
    <w:name w:val="Bibliography"/>
    <w:basedOn w:val="Normal"/>
    <w:next w:val="Normal"/>
    <w:uiPriority w:val="37"/>
    <w:unhideWhenUsed/>
    <w:rsid w:val="001B6FDD"/>
  </w:style>
  <w:style w:type="character" w:styleId="PlaceholderText">
    <w:name w:val="Placeholder Text"/>
    <w:basedOn w:val="DefaultParagraphFont"/>
    <w:uiPriority w:val="99"/>
    <w:semiHidden/>
    <w:rsid w:val="00F33923"/>
    <w:rPr>
      <w:color w:val="808080"/>
    </w:rPr>
  </w:style>
  <w:style w:type="paragraph" w:styleId="Revision">
    <w:name w:val="Revision"/>
    <w:hidden/>
    <w:uiPriority w:val="99"/>
    <w:semiHidden/>
    <w:rsid w:val="00743E52"/>
    <w:rPr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743E52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200DD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EE560-21E9-4A5E-AD57-D2FC534CE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11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</dc:creator>
  <cp:lastModifiedBy>andrey</cp:lastModifiedBy>
  <cp:revision>38</cp:revision>
  <dcterms:created xsi:type="dcterms:W3CDTF">2011-09-13T09:29:00Z</dcterms:created>
  <dcterms:modified xsi:type="dcterms:W3CDTF">2012-07-06T07:33:00Z</dcterms:modified>
</cp:coreProperties>
</file>